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4970"/>
        <w:gridCol w:w="4390"/>
      </w:tblGrid>
      <w:tr w:rsidR="008C2737" w:rsidRPr="00BE547E" w:rsidTr="008C2737">
        <w:trPr>
          <w:trHeight w:val="1304"/>
        </w:trPr>
        <w:tc>
          <w:tcPr>
            <w:tcW w:w="5723" w:type="dxa"/>
          </w:tcPr>
          <w:p w:rsidR="008C2737" w:rsidRPr="00BE547E" w:rsidRDefault="008C2737" w:rsidP="00CB0809">
            <w:pPr>
              <w:rPr>
                <w:rFonts w:ascii="Calibri" w:hAnsi="Calibri" w:cs="Calibri"/>
              </w:rPr>
            </w:pPr>
            <w:r w:rsidRPr="00BE547E">
              <w:rPr>
                <w:rFonts w:ascii="Calibri" w:hAnsi="Calibri" w:cs="Calibri"/>
                <w:noProof/>
              </w:rPr>
              <w:drawing>
                <wp:inline distT="0" distB="0" distL="0" distR="0" wp14:anchorId="453014D2" wp14:editId="0E9CF518">
                  <wp:extent cx="759600" cy="356226"/>
                  <wp:effectExtent l="0" t="0" r="254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9600" cy="356226"/>
                          </a:xfrm>
                          <a:prstGeom prst="rect">
                            <a:avLst/>
                          </a:prstGeom>
                        </pic:spPr>
                      </pic:pic>
                    </a:graphicData>
                  </a:graphic>
                </wp:inline>
              </w:drawing>
            </w:r>
          </w:p>
        </w:tc>
        <w:tc>
          <w:tcPr>
            <w:tcW w:w="5077" w:type="dxa"/>
          </w:tcPr>
          <w:sdt>
            <w:sdtPr>
              <w:rPr>
                <w:rFonts w:ascii="Calibri" w:hAnsi="Calibri" w:cs="Calibri"/>
              </w:rPr>
              <w:alias w:val="Enter Street Address, City, ST ZIP Code:"/>
              <w:tag w:val="Enter  Street Address, City, ST ZIP Code:"/>
              <w:id w:val="223497027"/>
              <w:placeholder>
                <w:docPart w:val="32E0B4D090E14197888392929656FFB0"/>
              </w:placeholder>
              <w:temporary/>
              <w:showingPlcHdr/>
              <w15:appearance w15:val="hidden"/>
            </w:sdtPr>
            <w:sdtEndPr/>
            <w:sdtContent>
              <w:p w:rsidR="008C2737" w:rsidRPr="00BE547E" w:rsidRDefault="008C2737" w:rsidP="008C2737">
                <w:pPr>
                  <w:pStyle w:val="ContactInfo"/>
                  <w:rPr>
                    <w:rFonts w:ascii="Calibri" w:hAnsi="Calibri" w:cs="Calibri"/>
                  </w:rPr>
                </w:pPr>
                <w:r w:rsidRPr="00BE547E">
                  <w:rPr>
                    <w:rFonts w:ascii="Calibri" w:hAnsi="Calibri" w:cs="Calibri"/>
                  </w:rPr>
                  <w:t>Street Address, City, ST ZIP Code</w:t>
                </w:r>
              </w:p>
            </w:sdtContent>
          </w:sdt>
          <w:sdt>
            <w:sdtPr>
              <w:rPr>
                <w:rFonts w:ascii="Calibri" w:hAnsi="Calibri" w:cs="Calibri"/>
              </w:rPr>
              <w:alias w:val="Enter Telephone:"/>
              <w:tag w:val="Enter Telephone:"/>
              <w:id w:val="510197970"/>
              <w:placeholder>
                <w:docPart w:val="11FCC542F08A4CE5BD2BE81950F3C030"/>
              </w:placeholder>
              <w:temporary/>
              <w:showingPlcHdr/>
              <w15:appearance w15:val="hidden"/>
            </w:sdtPr>
            <w:sdtEndPr/>
            <w:sdtContent>
              <w:p w:rsidR="008C2737" w:rsidRPr="00BE547E" w:rsidRDefault="008C2737" w:rsidP="008C2737">
                <w:pPr>
                  <w:pStyle w:val="ContactInfo"/>
                  <w:rPr>
                    <w:rFonts w:ascii="Calibri" w:hAnsi="Calibri" w:cs="Calibri"/>
                  </w:rPr>
                </w:pPr>
                <w:r w:rsidRPr="00BE547E">
                  <w:rPr>
                    <w:rFonts w:ascii="Calibri" w:hAnsi="Calibri" w:cs="Calibri"/>
                  </w:rPr>
                  <w:t>Telephone</w:t>
                </w:r>
              </w:p>
            </w:sdtContent>
          </w:sdt>
          <w:p w:rsidR="008C2737" w:rsidRPr="00BE547E" w:rsidRDefault="003F64F5" w:rsidP="008C2737">
            <w:pPr>
              <w:pStyle w:val="ContactInfo"/>
              <w:rPr>
                <w:rFonts w:ascii="Calibri" w:hAnsi="Calibri" w:cs="Calibri"/>
                <w:noProof/>
              </w:rPr>
            </w:pPr>
            <w:sdt>
              <w:sdtPr>
                <w:rPr>
                  <w:rFonts w:ascii="Calibri" w:hAnsi="Calibri" w:cs="Calibri"/>
                </w:rPr>
                <w:alias w:val="Enter Email:"/>
                <w:tag w:val="Enter Email:"/>
                <w:id w:val="945582249"/>
                <w:placeholder>
                  <w:docPart w:val="267DB1F776E340A391425A55FEECFF1B"/>
                </w:placeholder>
                <w:temporary/>
                <w:showingPlcHdr/>
                <w15:appearance w15:val="hidden"/>
              </w:sdtPr>
              <w:sdtEndPr/>
              <w:sdtContent>
                <w:r w:rsidR="008C2737" w:rsidRPr="00BE547E">
                  <w:rPr>
                    <w:rFonts w:ascii="Calibri" w:hAnsi="Calibri" w:cs="Calibri"/>
                  </w:rPr>
                  <w:t>Email</w:t>
                </w:r>
              </w:sdtContent>
            </w:sdt>
            <w:r w:rsidR="00BE547E" w:rsidRPr="00BE547E">
              <w:rPr>
                <w:rFonts w:ascii="Calibri" w:hAnsi="Calibri" w:cs="Calibri"/>
              </w:rPr>
              <w:br/>
            </w:r>
            <w:r w:rsidR="00BE547E" w:rsidRPr="00BE547E">
              <w:rPr>
                <w:rFonts w:ascii="Calibri" w:hAnsi="Calibri" w:cs="Calibri"/>
                <w:noProof/>
                <w:color w:val="C00000"/>
              </w:rPr>
              <w:t>doxhub.org</w:t>
            </w:r>
          </w:p>
        </w:tc>
      </w:tr>
    </w:tbl>
    <w:p w:rsidR="00752FC4" w:rsidRPr="00BE547E" w:rsidRDefault="003F64F5" w:rsidP="005125BB">
      <w:pPr>
        <w:pStyle w:val="Date"/>
        <w:rPr>
          <w:rFonts w:ascii="Calibri" w:hAnsi="Calibri" w:cs="Calibri"/>
        </w:rPr>
      </w:pPr>
      <w:sdt>
        <w:sdtPr>
          <w:rPr>
            <w:rFonts w:ascii="Calibri" w:hAnsi="Calibri" w:cs="Calibri"/>
          </w:rPr>
          <w:alias w:val="Enter Date:"/>
          <w:tag w:val="Enter Date:"/>
          <w:id w:val="-1455475630"/>
          <w:placeholder>
            <w:docPart w:val="744F855D06BC4542B8F7C76044888E41"/>
          </w:placeholder>
          <w:temporary/>
          <w:showingPlcHdr/>
          <w15:appearance w15:val="hidden"/>
        </w:sdtPr>
        <w:sdtEndPr/>
        <w:sdtContent>
          <w:r w:rsidR="00752FC4" w:rsidRPr="00BE547E">
            <w:rPr>
              <w:rStyle w:val="PlaceholderText"/>
              <w:rFonts w:ascii="Calibri" w:hAnsi="Calibri" w:cs="Calibri"/>
              <w:color w:val="000000" w:themeColor="text2" w:themeShade="BF"/>
            </w:rPr>
            <w:t>Date</w:t>
          </w:r>
        </w:sdtContent>
      </w:sdt>
    </w:p>
    <w:p w:rsidR="00752FC4" w:rsidRPr="00BE547E" w:rsidRDefault="00752FC4" w:rsidP="008D0AA7">
      <w:pPr>
        <w:pStyle w:val="Salutation"/>
        <w:rPr>
          <w:rFonts w:ascii="Calibri" w:hAnsi="Calibri" w:cs="Calibri"/>
        </w:rPr>
      </w:pPr>
      <w:r w:rsidRPr="00BE547E">
        <w:rPr>
          <w:rFonts w:ascii="Calibri" w:hAnsi="Calibri" w:cs="Calibri"/>
        </w:rPr>
        <w:t xml:space="preserve">Dear </w:t>
      </w:r>
      <w:sdt>
        <w:sdtPr>
          <w:rPr>
            <w:rFonts w:ascii="Calibri" w:hAnsi="Calibri" w:cs="Calibri"/>
          </w:rPr>
          <w:alias w:val="Enter recipient name:"/>
          <w:tag w:val="Enter recipient name:"/>
          <w:id w:val="1586728313"/>
          <w:placeholder>
            <w:docPart w:val="4CBED7A2CAF74C52A1C453925DE8C2C3"/>
          </w:placeholder>
          <w:temporary/>
          <w:showingPlcHdr/>
          <w15:appearance w15:val="hidden"/>
          <w:text/>
        </w:sdtPr>
        <w:sdtEndPr/>
        <w:sdtContent>
          <w:r w:rsidRPr="00BE547E">
            <w:rPr>
              <w:rFonts w:ascii="Calibri" w:hAnsi="Calibri" w:cs="Calibri"/>
            </w:rPr>
            <w:t>Recipient</w:t>
          </w:r>
        </w:sdtContent>
      </w:sdt>
      <w:r w:rsidRPr="00BE547E">
        <w:rPr>
          <w:rFonts w:ascii="Calibri" w:hAnsi="Calibri" w:cs="Calibri"/>
        </w:rPr>
        <w:t>,</w:t>
      </w:r>
    </w:p>
    <w:p w:rsidR="00BE547E" w:rsidRPr="00BE547E" w:rsidRDefault="00BE547E" w:rsidP="00BE547E">
      <w:pPr>
        <w:pStyle w:val="NormalWeb"/>
        <w:rPr>
          <w:rFonts w:ascii="Calibri" w:eastAsia="Times New Roman" w:hAnsi="Calibri" w:cs="Calibri"/>
        </w:rPr>
      </w:pPr>
      <w:r w:rsidRPr="00BE547E">
        <w:rPr>
          <w:rFonts w:ascii="Calibri" w:eastAsia="Times New Roman" w:hAnsi="Calibri" w:cs="Calibri"/>
        </w:rPr>
        <w:t>We regret to inform you that your employment is terminated from company ABC which comes into effect on (date). I personally had a couple of meetings with you where we clearly discussed the issues we had with your perform</w:t>
      </w:r>
      <w:bookmarkStart w:id="0" w:name="_GoBack"/>
      <w:bookmarkEnd w:id="0"/>
      <w:r w:rsidRPr="00BE547E">
        <w:rPr>
          <w:rFonts w:ascii="Calibri" w:eastAsia="Times New Roman" w:hAnsi="Calibri" w:cs="Calibri"/>
        </w:rPr>
        <w:t>ance. We gave you a two-month period to improve yourself. However, we did not observe any kind of improvement.</w:t>
      </w:r>
    </w:p>
    <w:p w:rsidR="00BE547E" w:rsidRPr="00BE547E" w:rsidRDefault="00BE547E" w:rsidP="00BE547E">
      <w:pPr>
        <w:spacing w:before="100" w:beforeAutospacing="1" w:after="100" w:afterAutospacing="1" w:line="240" w:lineRule="auto"/>
        <w:rPr>
          <w:rFonts w:ascii="Calibri" w:eastAsia="Times New Roman" w:hAnsi="Calibri" w:cs="Calibri"/>
          <w:sz w:val="24"/>
          <w:szCs w:val="24"/>
        </w:rPr>
      </w:pPr>
      <w:r w:rsidRPr="00BE547E">
        <w:rPr>
          <w:rFonts w:ascii="Calibri" w:eastAsia="Times New Roman" w:hAnsi="Calibri" w:cs="Calibri"/>
          <w:sz w:val="24"/>
          <w:szCs w:val="24"/>
        </w:rPr>
        <w:t xml:space="preserve">After consulting the management, we have taken this hard decision of terminating you due to your poor performance at work. You do not pay any attention to your deadlines due to which we have lost some of our valuable clients. Your uninformed absence from work has affected our entire team as we had to engage additional staff for getting the tasks done. Your behavior has been extremely unprofessional and has disturbed our office policies. We have tried to talk to you </w:t>
      </w:r>
      <w:proofErr w:type="gramStart"/>
      <w:r w:rsidRPr="00BE547E">
        <w:rPr>
          <w:rFonts w:ascii="Calibri" w:eastAsia="Times New Roman" w:hAnsi="Calibri" w:cs="Calibri"/>
          <w:sz w:val="24"/>
          <w:szCs w:val="24"/>
        </w:rPr>
        <w:t>over and over again</w:t>
      </w:r>
      <w:proofErr w:type="gramEnd"/>
      <w:r w:rsidRPr="00BE547E">
        <w:rPr>
          <w:rFonts w:ascii="Calibri" w:eastAsia="Times New Roman" w:hAnsi="Calibri" w:cs="Calibri"/>
          <w:sz w:val="24"/>
          <w:szCs w:val="24"/>
        </w:rPr>
        <w:t xml:space="preserve"> so that you can bring positive change in your work ethics. But all our efforts seem to have no effect on you. </w:t>
      </w:r>
    </w:p>
    <w:p w:rsidR="00BE547E" w:rsidRPr="00BE547E" w:rsidRDefault="00BE547E" w:rsidP="00BE547E">
      <w:pPr>
        <w:spacing w:before="100" w:beforeAutospacing="1" w:after="100" w:afterAutospacing="1" w:line="240" w:lineRule="auto"/>
        <w:rPr>
          <w:rFonts w:ascii="Calibri" w:eastAsia="Times New Roman" w:hAnsi="Calibri" w:cs="Calibri"/>
          <w:sz w:val="24"/>
          <w:szCs w:val="24"/>
        </w:rPr>
      </w:pPr>
      <w:r w:rsidRPr="00BE547E">
        <w:rPr>
          <w:rFonts w:ascii="Calibri" w:eastAsia="Times New Roman" w:hAnsi="Calibri" w:cs="Calibri"/>
          <w:sz w:val="24"/>
          <w:szCs w:val="24"/>
        </w:rPr>
        <w:t xml:space="preserve">We have issued you written warnings multiple times, which were acknowledged by you. We have attached those letters of warning in your file, which you can review on request. You have personally discussed your issues with your line manager and agreed upon procedures for betterment. Failure to do so has resulted in a decision of termination. </w:t>
      </w:r>
    </w:p>
    <w:p w:rsidR="00752FC4" w:rsidRPr="00BE547E" w:rsidRDefault="00BE547E" w:rsidP="00BE547E">
      <w:pPr>
        <w:spacing w:before="100" w:beforeAutospacing="1" w:after="100" w:afterAutospacing="1" w:line="240" w:lineRule="auto"/>
        <w:rPr>
          <w:rFonts w:ascii="Calibri" w:eastAsia="Times New Roman" w:hAnsi="Calibri" w:cs="Calibri"/>
          <w:sz w:val="24"/>
          <w:szCs w:val="24"/>
        </w:rPr>
      </w:pPr>
      <w:r w:rsidRPr="00BE547E">
        <w:rPr>
          <w:rFonts w:ascii="Calibri" w:eastAsia="Times New Roman" w:hAnsi="Calibri" w:cs="Calibri"/>
          <w:sz w:val="24"/>
          <w:szCs w:val="24"/>
        </w:rPr>
        <w:t>We have calculated your final pay which will be cleared by the HR on (date). We will be sending you the pay cheque and your experience certificate to your address provided by mail by the end of this month. Please return all the company belongings. We wish you good luck for your future endeavors.</w:t>
      </w:r>
    </w:p>
    <w:sdt>
      <w:sdtPr>
        <w:rPr>
          <w:rFonts w:ascii="Calibri" w:hAnsi="Calibri" w:cs="Calibri"/>
        </w:rPr>
        <w:alias w:val="Your Name:"/>
        <w:tag w:val="Your Name:"/>
        <w:id w:val="1872109004"/>
        <w:placeholder>
          <w:docPart w:val="C6676C645BE94B5480D32728F7421C58"/>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0F7122" w:rsidRPr="00BE547E" w:rsidRDefault="000F7122" w:rsidP="000F7122">
          <w:pPr>
            <w:pStyle w:val="Signature"/>
            <w:rPr>
              <w:rFonts w:ascii="Calibri" w:hAnsi="Calibri" w:cs="Calibri"/>
            </w:rPr>
          </w:pPr>
          <w:r w:rsidRPr="00BE547E">
            <w:rPr>
              <w:rFonts w:ascii="Calibri" w:hAnsi="Calibri" w:cs="Calibri"/>
            </w:rPr>
            <w:t>Your Name</w:t>
          </w:r>
        </w:p>
      </w:sdtContent>
    </w:sdt>
    <w:p w:rsidR="00254E0D" w:rsidRPr="00BE547E" w:rsidRDefault="003F64F5" w:rsidP="00254E0D">
      <w:pPr>
        <w:pStyle w:val="Signature"/>
        <w:rPr>
          <w:rFonts w:ascii="Calibri" w:hAnsi="Calibri" w:cs="Calibri"/>
        </w:rPr>
      </w:pPr>
      <w:sdt>
        <w:sdtPr>
          <w:rPr>
            <w:rFonts w:ascii="Calibri" w:hAnsi="Calibri" w:cs="Calibri"/>
          </w:rPr>
          <w:id w:val="617336970"/>
          <w:placeholder>
            <w:docPart w:val="78CDAD899F7A43E0AD960045735CF535"/>
          </w:placeholder>
          <w:temporary/>
          <w:showingPlcHdr/>
          <w15:appearance w15:val="hidden"/>
        </w:sdtPr>
        <w:sdtEndPr/>
        <w:sdtContent>
          <w:r w:rsidR="00254E0D" w:rsidRPr="00BE547E">
            <w:rPr>
              <w:rStyle w:val="PlaceholderText"/>
              <w:rFonts w:ascii="Calibri" w:hAnsi="Calibri" w:cs="Calibri"/>
              <w:color w:val="auto"/>
            </w:rPr>
            <w:t>Title</w:t>
          </w:r>
        </w:sdtContent>
      </w:sdt>
    </w:p>
    <w:p w:rsidR="009468D3" w:rsidRPr="00BE547E" w:rsidRDefault="003F64F5" w:rsidP="00254E0D">
      <w:pPr>
        <w:pStyle w:val="Signature"/>
        <w:rPr>
          <w:rFonts w:ascii="Calibri" w:hAnsi="Calibri" w:cs="Calibri"/>
        </w:rPr>
      </w:pPr>
      <w:sdt>
        <w:sdtPr>
          <w:rPr>
            <w:rFonts w:ascii="Calibri" w:hAnsi="Calibri" w:cs="Calibri"/>
          </w:rPr>
          <w:id w:val="779307343"/>
          <w:placeholder>
            <w:docPart w:val="5007BBB85CA44986A6F116153C1AEC7D"/>
          </w:placeholder>
          <w:temporary/>
          <w:showingPlcHdr/>
          <w15:appearance w15:val="hidden"/>
        </w:sdtPr>
        <w:sdtEndPr/>
        <w:sdtContent>
          <w:r w:rsidR="00254E0D" w:rsidRPr="00BE547E">
            <w:rPr>
              <w:rStyle w:val="PlaceholderText"/>
              <w:rFonts w:ascii="Calibri" w:hAnsi="Calibri" w:cs="Calibri"/>
              <w:color w:val="auto"/>
            </w:rPr>
            <w:t>Email</w:t>
          </w:r>
        </w:sdtContent>
      </w:sdt>
    </w:p>
    <w:sectPr w:rsidR="009468D3" w:rsidRPr="00BE547E" w:rsidSect="00616566">
      <w:footerReference w:type="default" r:id="rId12"/>
      <w:headerReference w:type="first" r:id="rId13"/>
      <w:footerReference w:type="first" r:id="rId14"/>
      <w:pgSz w:w="12240" w:h="15840" w:code="1"/>
      <w:pgMar w:top="720" w:right="144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4F5" w:rsidRDefault="003F64F5">
      <w:pPr>
        <w:spacing w:after="0" w:line="240" w:lineRule="auto"/>
      </w:pPr>
      <w:r>
        <w:separator/>
      </w:r>
    </w:p>
    <w:p w:rsidR="003F64F5" w:rsidRDefault="003F64F5"/>
  </w:endnote>
  <w:endnote w:type="continuationSeparator" w:id="0">
    <w:p w:rsidR="003F64F5" w:rsidRDefault="003F64F5">
      <w:pPr>
        <w:spacing w:after="0" w:line="240" w:lineRule="auto"/>
      </w:pPr>
      <w:r>
        <w:continuationSeparator/>
      </w:r>
    </w:p>
    <w:p w:rsidR="003F64F5" w:rsidRDefault="003F6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Pr="00BE547E" w:rsidRDefault="006317B5" w:rsidP="00BE547E">
    <w:pPr>
      <w:pStyle w:val="Footer"/>
      <w:jc w:val="left"/>
      <w:rPr>
        <w:color w:val="auto"/>
      </w:rPr>
    </w:pPr>
    <w:r>
      <w:rPr>
        <w:noProof/>
      </w:rPr>
      <mc:AlternateContent>
        <mc:Choice Requires="wps">
          <w:drawing>
            <wp:anchor distT="0" distB="0" distL="114300" distR="114300" simplePos="0" relativeHeight="251669504" behindDoc="0" locked="0" layoutInCell="1" allowOverlap="1">
              <wp:simplePos x="0" y="0"/>
              <wp:positionH relativeFrom="column">
                <wp:posOffset>-914400</wp:posOffset>
              </wp:positionH>
              <wp:positionV relativeFrom="paragraph">
                <wp:posOffset>-621796</wp:posOffset>
              </wp:positionV>
              <wp:extent cx="7779385" cy="1363980"/>
              <wp:effectExtent l="0" t="0" r="0" b="7620"/>
              <wp:wrapNone/>
              <wp:docPr id="15" name="Freeform: Shape 14">
                <a:extLst xmlns:a="http://schemas.openxmlformats.org/drawingml/2006/main">
                  <a:ext uri="{FF2B5EF4-FFF2-40B4-BE49-F238E27FC236}">
                    <a16:creationId xmlns:a16="http://schemas.microsoft.com/office/drawing/2014/main" id="{D57537D0-64E0-4E7C-98BF-EEDCE612E36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7779385" cy="1363980"/>
                      </a:xfrm>
                      <a:custGeom>
                        <a:avLst/>
                        <a:gdLst>
                          <a:gd name="connsiteX0" fmla="*/ 7779656 w 7779656"/>
                          <a:gd name="connsiteY0" fmla="*/ 1364203 h 1364203"/>
                          <a:gd name="connsiteX1" fmla="*/ 0 w 7779656"/>
                          <a:gd name="connsiteY1" fmla="*/ 0 h 1364203"/>
                          <a:gd name="connsiteX2" fmla="*/ 7779656 w 7779656"/>
                          <a:gd name="connsiteY2" fmla="*/ 0 h 1364203"/>
                        </a:gdLst>
                        <a:ahLst/>
                        <a:cxnLst>
                          <a:cxn ang="0">
                            <a:pos x="connsiteX0" y="connsiteY0"/>
                          </a:cxn>
                          <a:cxn ang="0">
                            <a:pos x="connsiteX1" y="connsiteY1"/>
                          </a:cxn>
                          <a:cxn ang="0">
                            <a:pos x="connsiteX2" y="connsiteY2"/>
                          </a:cxn>
                        </a:cxnLst>
                        <a:rect l="l" t="t" r="r" b="b"/>
                        <a:pathLst>
                          <a:path w="7779656" h="1364203">
                            <a:moveTo>
                              <a:pt x="7779656" y="1364203"/>
                            </a:moveTo>
                            <a:lnTo>
                              <a:pt x="0" y="0"/>
                            </a:lnTo>
                            <a:lnTo>
                              <a:pt x="7779656" y="0"/>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a:graphicData>
              </a:graphic>
            </wp:anchor>
          </w:drawing>
        </mc:Choice>
        <mc:Fallback>
          <w:pict>
            <v:shape w14:anchorId="25C1F51A" id="Freeform: Shape 14" o:spid="_x0000_s1026" style="position:absolute;margin-left:-1in;margin-top:-48.95pt;width:612.55pt;height:107.4pt;rotation:180;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7779656,136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" path="m7779656,1364203l,,7779656,r,1364203xe" fillcolor="#85cdc1 [3206]" stroked="f">
              <v:path arrowok="t" o:connecttype="custom" o:connectlocs="7779385,1363980;0,0;7779385,0" o:connectangles="0,0,0"/>
            </v:shape>
          </w:pict>
        </mc:Fallback>
      </mc:AlternateContent>
    </w:r>
    <w:r w:rsidR="00BE547E">
      <w:t>Doxhub.org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752FC4"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4F5" w:rsidRDefault="003F64F5">
      <w:pPr>
        <w:spacing w:after="0" w:line="240" w:lineRule="auto"/>
      </w:pPr>
      <w:r>
        <w:separator/>
      </w:r>
    </w:p>
    <w:p w:rsidR="003F64F5" w:rsidRDefault="003F64F5"/>
  </w:footnote>
  <w:footnote w:type="continuationSeparator" w:id="0">
    <w:p w:rsidR="003F64F5" w:rsidRDefault="003F64F5">
      <w:pPr>
        <w:spacing w:after="0" w:line="240" w:lineRule="auto"/>
      </w:pPr>
      <w:r>
        <w:continuationSeparator/>
      </w:r>
    </w:p>
    <w:p w:rsidR="003F64F5" w:rsidRDefault="003F64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CB0809">
    <w:pPr>
      <w:pStyle w:val="Header"/>
    </w:pPr>
    <w:r>
      <w:rPr>
        <w:noProof/>
      </w:rPr>
      <mc:AlternateContent>
        <mc:Choice Requires="wpg">
          <w:drawing>
            <wp:anchor distT="0" distB="0" distL="114300" distR="114300" simplePos="0" relativeHeight="251663360" behindDoc="0" locked="0" layoutInCell="1" allowOverlap="1" wp14:anchorId="3149FDF2" wp14:editId="07513A9C">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33303F9A" id="Group 1" o:spid="_x0000_s1026" style="position:absolute;margin-left:0;margin-top:0;width:612.75pt;height:792.55pt;z-index:251663360;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ffd966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white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85cdc1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ffd966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85cdc1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3b3838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white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b1919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FE687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5A839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772052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5AE8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79C6B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4231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58570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3A97E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686F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A2A02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B5"/>
    <w:rsid w:val="000115CE"/>
    <w:rsid w:val="000828F4"/>
    <w:rsid w:val="000F1B5C"/>
    <w:rsid w:val="000F51EC"/>
    <w:rsid w:val="000F7122"/>
    <w:rsid w:val="00114A27"/>
    <w:rsid w:val="001B4EEF"/>
    <w:rsid w:val="001B689C"/>
    <w:rsid w:val="00200635"/>
    <w:rsid w:val="00254E0D"/>
    <w:rsid w:val="0038000D"/>
    <w:rsid w:val="00385ACF"/>
    <w:rsid w:val="003F64F5"/>
    <w:rsid w:val="00422757"/>
    <w:rsid w:val="00436E03"/>
    <w:rsid w:val="00475D96"/>
    <w:rsid w:val="00477474"/>
    <w:rsid w:val="00480B7F"/>
    <w:rsid w:val="004A1893"/>
    <w:rsid w:val="004C4A44"/>
    <w:rsid w:val="005125BB"/>
    <w:rsid w:val="005264AB"/>
    <w:rsid w:val="00537F9C"/>
    <w:rsid w:val="0055629A"/>
    <w:rsid w:val="00572222"/>
    <w:rsid w:val="005D3DA6"/>
    <w:rsid w:val="00616566"/>
    <w:rsid w:val="006317B5"/>
    <w:rsid w:val="00642E91"/>
    <w:rsid w:val="00744EA9"/>
    <w:rsid w:val="00752FC4"/>
    <w:rsid w:val="00757E9C"/>
    <w:rsid w:val="007B4C91"/>
    <w:rsid w:val="007D70F7"/>
    <w:rsid w:val="00830C5F"/>
    <w:rsid w:val="00834A33"/>
    <w:rsid w:val="00896EE1"/>
    <w:rsid w:val="008C1482"/>
    <w:rsid w:val="008C2737"/>
    <w:rsid w:val="008D0AA7"/>
    <w:rsid w:val="0090401D"/>
    <w:rsid w:val="00912A0A"/>
    <w:rsid w:val="009468D3"/>
    <w:rsid w:val="00A17117"/>
    <w:rsid w:val="00A5578C"/>
    <w:rsid w:val="00A763AE"/>
    <w:rsid w:val="00AC1A6E"/>
    <w:rsid w:val="00B40F1A"/>
    <w:rsid w:val="00B63133"/>
    <w:rsid w:val="00BC0F0A"/>
    <w:rsid w:val="00BE547E"/>
    <w:rsid w:val="00C11980"/>
    <w:rsid w:val="00C37964"/>
    <w:rsid w:val="00CB0809"/>
    <w:rsid w:val="00CF46CA"/>
    <w:rsid w:val="00D04123"/>
    <w:rsid w:val="00D06525"/>
    <w:rsid w:val="00D149F1"/>
    <w:rsid w:val="00D36106"/>
    <w:rsid w:val="00DC7840"/>
    <w:rsid w:val="00E10E4B"/>
    <w:rsid w:val="00E5646A"/>
    <w:rsid w:val="00F71D73"/>
    <w:rsid w:val="00F763B1"/>
    <w:rsid w:val="00FA402E"/>
    <w:rsid w:val="00FB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B79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000000" w:themeColor="text2" w:themeShade="BF"/>
        <w:sz w:val="22"/>
        <w:szCs w:val="22"/>
        <w:lang w:val="en-US" w:eastAsia="en-US" w:bidi="ar-SA"/>
      </w:rPr>
    </w:rPrDefault>
    <w:pPrDefault>
      <w:pPr>
        <w:spacing w:after="300" w:line="276" w:lineRule="auto"/>
      </w:pPr>
    </w:pPrDefault>
  </w:docDefaults>
  <w:latentStyles w:defLockedState="0" w:defUIPriority="99" w:defSemiHidden="0" w:defUnhideWhenUsed="0" w:defQFormat="0" w:count="375">
    <w:lsdException w:name="Normal" w:uiPriority="0" w:qFormat="1"/>
    <w:lsdException w:name="heading 1" w:semiHidden="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9"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0F1A"/>
    <w:rPr>
      <w:color w:val="auto"/>
    </w:rPr>
  </w:style>
  <w:style w:type="paragraph" w:styleId="Heading1">
    <w:name w:val="heading 1"/>
    <w:basedOn w:val="Normal"/>
    <w:next w:val="Normal"/>
    <w:link w:val="Heading1Char"/>
    <w:uiPriority w:val="9"/>
    <w:semiHidden/>
    <w:rsid w:val="000F51EC"/>
    <w:pPr>
      <w:keepNext/>
      <w:keepLines/>
      <w:spacing w:before="480" w:after="0"/>
      <w:outlineLvl w:val="0"/>
    </w:pPr>
    <w:rPr>
      <w:rFonts w:asciiTheme="majorHAnsi" w:eastAsiaTheme="majorEastAsia" w:hAnsiTheme="majorHAnsi" w:cstheme="majorBidi"/>
      <w:b/>
      <w:bCs/>
      <w:color w:val="B38600" w:themeColor="accent2" w:themeShade="80"/>
      <w:sz w:val="28"/>
      <w:szCs w:val="28"/>
    </w:rPr>
  </w:style>
  <w:style w:type="paragraph" w:styleId="Heading2">
    <w:name w:val="heading 2"/>
    <w:basedOn w:val="Normal"/>
    <w:next w:val="Normal"/>
    <w:link w:val="Heading2Char"/>
    <w:uiPriority w:val="9"/>
    <w:semiHidden/>
    <w:pPr>
      <w:keepNext/>
      <w:keepLines/>
      <w:spacing w:before="200" w:after="0"/>
      <w:outlineLvl w:val="1"/>
    </w:pPr>
    <w:rPr>
      <w:rFonts w:asciiTheme="majorHAnsi" w:eastAsiaTheme="majorEastAsia" w:hAnsiTheme="majorHAnsi" w:cstheme="majorBidi"/>
      <w:b/>
      <w:bCs/>
      <w:color w:val="262626" w:themeColor="text1" w:themeTint="D9"/>
      <w:sz w:val="26"/>
      <w:szCs w:val="26"/>
    </w:rPr>
  </w:style>
  <w:style w:type="paragraph" w:styleId="Heading3">
    <w:name w:val="heading 3"/>
    <w:basedOn w:val="Normal"/>
    <w:next w:val="Normal"/>
    <w:link w:val="Heading3Char"/>
    <w:uiPriority w:val="9"/>
    <w:semiHidden/>
    <w:unhideWhenUsed/>
    <w:qFormat/>
    <w:rsid w:val="00572222"/>
    <w:pPr>
      <w:keepNext/>
      <w:keepLines/>
      <w:spacing w:before="40" w:after="0"/>
      <w:outlineLvl w:val="2"/>
    </w:pPr>
    <w:rPr>
      <w:rFonts w:asciiTheme="majorHAnsi" w:eastAsiaTheme="majorEastAsia" w:hAnsiTheme="majorHAnsi" w:cstheme="majorBidi"/>
      <w:color w:val="250C0C" w:themeColor="accent1" w:themeShade="7F"/>
      <w:sz w:val="24"/>
      <w:szCs w:val="24"/>
    </w:rPr>
  </w:style>
  <w:style w:type="paragraph" w:styleId="Heading4">
    <w:name w:val="heading 4"/>
    <w:basedOn w:val="Normal"/>
    <w:next w:val="Normal"/>
    <w:link w:val="Heading4Char"/>
    <w:uiPriority w:val="9"/>
    <w:semiHidden/>
    <w:unhideWhenUsed/>
    <w:qFormat/>
    <w:rsid w:val="00572222"/>
    <w:pPr>
      <w:keepNext/>
      <w:keepLines/>
      <w:spacing w:before="40" w:after="0"/>
      <w:outlineLvl w:val="3"/>
    </w:pPr>
    <w:rPr>
      <w:rFonts w:asciiTheme="majorHAnsi" w:eastAsiaTheme="majorEastAsia" w:hAnsiTheme="majorHAnsi" w:cstheme="majorBidi"/>
      <w:i/>
      <w:iCs/>
      <w:color w:val="381212" w:themeColor="accent1" w:themeShade="BF"/>
    </w:rPr>
  </w:style>
  <w:style w:type="paragraph" w:styleId="Heading5">
    <w:name w:val="heading 5"/>
    <w:basedOn w:val="Normal"/>
    <w:next w:val="Normal"/>
    <w:link w:val="Heading5Char"/>
    <w:uiPriority w:val="9"/>
    <w:semiHidden/>
    <w:unhideWhenUsed/>
    <w:qFormat/>
    <w:rsid w:val="00572222"/>
    <w:pPr>
      <w:keepNext/>
      <w:keepLines/>
      <w:spacing w:before="40" w:after="0"/>
      <w:outlineLvl w:val="4"/>
    </w:pPr>
    <w:rPr>
      <w:rFonts w:asciiTheme="majorHAnsi" w:eastAsiaTheme="majorEastAsia" w:hAnsiTheme="majorHAnsi" w:cstheme="majorBidi"/>
      <w:color w:val="381212" w:themeColor="accent1" w:themeShade="BF"/>
    </w:rPr>
  </w:style>
  <w:style w:type="paragraph" w:styleId="Heading6">
    <w:name w:val="heading 6"/>
    <w:basedOn w:val="Normal"/>
    <w:next w:val="Normal"/>
    <w:link w:val="Heading6Char"/>
    <w:uiPriority w:val="9"/>
    <w:semiHidden/>
    <w:unhideWhenUsed/>
    <w:qFormat/>
    <w:rsid w:val="00572222"/>
    <w:pPr>
      <w:keepNext/>
      <w:keepLines/>
      <w:spacing w:before="40" w:after="0"/>
      <w:outlineLvl w:val="5"/>
    </w:pPr>
    <w:rPr>
      <w:rFonts w:asciiTheme="majorHAnsi" w:eastAsiaTheme="majorEastAsia" w:hAnsiTheme="majorHAnsi" w:cstheme="majorBidi"/>
      <w:color w:val="250C0C" w:themeColor="accent1" w:themeShade="7F"/>
    </w:rPr>
  </w:style>
  <w:style w:type="paragraph" w:styleId="Heading7">
    <w:name w:val="heading 7"/>
    <w:basedOn w:val="Normal"/>
    <w:next w:val="Normal"/>
    <w:link w:val="Heading7Char"/>
    <w:uiPriority w:val="9"/>
    <w:semiHidden/>
    <w:unhideWhenUsed/>
    <w:qFormat/>
    <w:rsid w:val="00572222"/>
    <w:pPr>
      <w:keepNext/>
      <w:keepLines/>
      <w:spacing w:before="40" w:after="0"/>
      <w:outlineLvl w:val="6"/>
    </w:pPr>
    <w:rPr>
      <w:rFonts w:asciiTheme="majorHAnsi" w:eastAsiaTheme="majorEastAsia" w:hAnsiTheme="majorHAnsi" w:cstheme="majorBidi"/>
      <w:i/>
      <w:iCs/>
      <w:color w:val="250C0C" w:themeColor="accent1" w:themeShade="7F"/>
    </w:rPr>
  </w:style>
  <w:style w:type="paragraph" w:styleId="Heading8">
    <w:name w:val="heading 8"/>
    <w:basedOn w:val="Normal"/>
    <w:next w:val="Normal"/>
    <w:link w:val="Heading8Char"/>
    <w:uiPriority w:val="9"/>
    <w:semiHidden/>
    <w:unhideWhenUsed/>
    <w:qFormat/>
    <w:rsid w:val="0057222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57222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63133"/>
    <w:pPr>
      <w:spacing w:after="0" w:line="240" w:lineRule="auto"/>
    </w:pPr>
  </w:style>
  <w:style w:type="character" w:customStyle="1" w:styleId="HeaderChar">
    <w:name w:val="Header Char"/>
    <w:basedOn w:val="DefaultParagraphFont"/>
    <w:link w:val="Header"/>
    <w:uiPriority w:val="99"/>
    <w:semiHidden/>
    <w:rsid w:val="00254E0D"/>
    <w:rPr>
      <w:color w:val="auto"/>
    </w:rPr>
  </w:style>
  <w:style w:type="paragraph" w:styleId="Footer">
    <w:name w:val="footer"/>
    <w:basedOn w:val="Normal"/>
    <w:link w:val="FooterChar"/>
    <w:uiPriority w:val="99"/>
    <w:rsid w:val="00BC0F0A"/>
    <w:pPr>
      <w:spacing w:after="0" w:line="240" w:lineRule="auto"/>
      <w:ind w:left="-720" w:right="-720"/>
      <w:jc w:val="center"/>
    </w:pPr>
    <w:rPr>
      <w:rFonts w:asciiTheme="majorHAnsi" w:hAnsiTheme="majorHAnsi"/>
      <w:color w:val="B38600" w:themeColor="accent2" w:themeShade="80"/>
    </w:rPr>
  </w:style>
  <w:style w:type="character" w:customStyle="1" w:styleId="FooterChar">
    <w:name w:val="Footer Char"/>
    <w:basedOn w:val="DefaultParagraphFont"/>
    <w:link w:val="Footer"/>
    <w:uiPriority w:val="99"/>
    <w:rsid w:val="00254E0D"/>
    <w:rPr>
      <w:rFonts w:asciiTheme="majorHAnsi" w:hAnsiTheme="majorHAnsi"/>
      <w:color w:val="B38600" w:themeColor="accent2" w:themeShade="80"/>
    </w:rPr>
  </w:style>
  <w:style w:type="character" w:styleId="PlaceholderText">
    <w:name w:val="Placeholder Text"/>
    <w:basedOn w:val="DefaultParagraphFont"/>
    <w:uiPriority w:val="99"/>
    <w:semiHidden/>
    <w:rsid w:val="00912A0A"/>
    <w:rPr>
      <w:color w:val="BFBFBF" w:themeColor="accent5" w:themeShade="BF"/>
      <w:sz w:val="22"/>
    </w:rPr>
  </w:style>
  <w:style w:type="paragraph" w:customStyle="1" w:styleId="ContactInfo">
    <w:name w:val="Contact Info"/>
    <w:basedOn w:val="Normal"/>
    <w:uiPriority w:val="3"/>
    <w:qFormat/>
    <w:rsid w:val="008C2737"/>
    <w:pPr>
      <w:spacing w:after="0"/>
      <w:jc w:val="right"/>
    </w:pPr>
    <w:rPr>
      <w:sz w:val="20"/>
      <w:szCs w:val="18"/>
    </w:rPr>
  </w:style>
  <w:style w:type="paragraph" w:styleId="Date">
    <w:name w:val="Date"/>
    <w:basedOn w:val="Normal"/>
    <w:next w:val="Salutation"/>
    <w:link w:val="DateChar"/>
    <w:uiPriority w:val="4"/>
    <w:unhideWhenUsed/>
    <w:qFormat/>
    <w:rsid w:val="00616566"/>
    <w:pPr>
      <w:spacing w:before="960" w:after="960"/>
    </w:pPr>
  </w:style>
  <w:style w:type="character" w:customStyle="1" w:styleId="DateChar">
    <w:name w:val="Date Char"/>
    <w:basedOn w:val="DefaultParagraphFont"/>
    <w:link w:val="Date"/>
    <w:uiPriority w:val="4"/>
    <w:rsid w:val="00616566"/>
    <w:rPr>
      <w:color w:val="auto"/>
    </w:rPr>
  </w:style>
  <w:style w:type="paragraph" w:styleId="Closing">
    <w:name w:val="Closing"/>
    <w:basedOn w:val="Normal"/>
    <w:next w:val="Signature"/>
    <w:link w:val="ClosingChar"/>
    <w:uiPriority w:val="6"/>
    <w:unhideWhenUsed/>
    <w:qFormat/>
    <w:rsid w:val="00254E0D"/>
    <w:pPr>
      <w:spacing w:after="960" w:line="240" w:lineRule="auto"/>
    </w:pPr>
  </w:style>
  <w:style w:type="character" w:customStyle="1" w:styleId="ClosingChar">
    <w:name w:val="Closing Char"/>
    <w:basedOn w:val="DefaultParagraphFont"/>
    <w:link w:val="Closing"/>
    <w:uiPriority w:val="6"/>
    <w:rsid w:val="00254E0D"/>
    <w:rPr>
      <w:color w:val="auto"/>
    </w:rPr>
  </w:style>
  <w:style w:type="character" w:customStyle="1" w:styleId="Heading1Char">
    <w:name w:val="Heading 1 Char"/>
    <w:basedOn w:val="DefaultParagraphFont"/>
    <w:link w:val="Heading1"/>
    <w:uiPriority w:val="9"/>
    <w:semiHidden/>
    <w:rsid w:val="00254E0D"/>
    <w:rPr>
      <w:rFonts w:asciiTheme="majorHAnsi" w:eastAsiaTheme="majorEastAsia" w:hAnsiTheme="majorHAnsi" w:cstheme="majorBidi"/>
      <w:b/>
      <w:bCs/>
      <w:color w:val="B38600" w:themeColor="accent2" w:themeShade="80"/>
      <w:sz w:val="28"/>
      <w:szCs w:val="28"/>
    </w:rPr>
  </w:style>
  <w:style w:type="character" w:customStyle="1" w:styleId="Heading2Char">
    <w:name w:val="Heading 2 Char"/>
    <w:basedOn w:val="DefaultParagraphFont"/>
    <w:link w:val="Heading2"/>
    <w:uiPriority w:val="9"/>
    <w:semiHidden/>
    <w:rsid w:val="00254E0D"/>
    <w:rPr>
      <w:rFonts w:asciiTheme="majorHAnsi" w:eastAsiaTheme="majorEastAsia" w:hAnsiTheme="majorHAnsi" w:cstheme="majorBidi"/>
      <w:b/>
      <w:bCs/>
      <w:color w:val="262626" w:themeColor="text1" w:themeTint="D9"/>
      <w:sz w:val="26"/>
      <w:szCs w:val="26"/>
    </w:rPr>
  </w:style>
  <w:style w:type="table" w:styleId="TableGrid">
    <w:name w:val="Table Grid"/>
    <w:basedOn w:val="TableNormal"/>
    <w:uiPriority w:val="59"/>
    <w:rsid w:val="0051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222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72222"/>
    <w:rPr>
      <w:rFonts w:ascii="Segoe UI" w:hAnsi="Segoe UI" w:cs="Segoe UI"/>
      <w:kern w:val="16"/>
      <w:sz w:val="22"/>
      <w:szCs w:val="18"/>
      <w14:ligatures w14:val="standardContextual"/>
      <w14:numForm w14:val="oldStyle"/>
      <w14:numSpacing w14:val="proportional"/>
      <w14:cntxtAlts/>
    </w:rPr>
  </w:style>
  <w:style w:type="paragraph" w:styleId="Bibliography">
    <w:name w:val="Bibliography"/>
    <w:basedOn w:val="Normal"/>
    <w:next w:val="Normal"/>
    <w:uiPriority w:val="37"/>
    <w:semiHidden/>
    <w:unhideWhenUsed/>
    <w:rsid w:val="00572222"/>
  </w:style>
  <w:style w:type="paragraph" w:styleId="BlockText">
    <w:name w:val="Block Text"/>
    <w:basedOn w:val="Normal"/>
    <w:uiPriority w:val="99"/>
    <w:semiHidden/>
    <w:unhideWhenUsed/>
    <w:rsid w:val="000F51EC"/>
    <w:pPr>
      <w:pBdr>
        <w:top w:val="single" w:sz="2" w:space="10" w:color="4B1919" w:themeColor="accent1" w:frame="1"/>
        <w:left w:val="single" w:sz="2" w:space="10" w:color="4B1919" w:themeColor="accent1" w:frame="1"/>
        <w:bottom w:val="single" w:sz="2" w:space="10" w:color="4B1919" w:themeColor="accent1" w:frame="1"/>
        <w:right w:val="single" w:sz="2" w:space="10" w:color="4B1919" w:themeColor="accent1" w:frame="1"/>
      </w:pBdr>
      <w:ind w:left="1152" w:right="1152"/>
    </w:pPr>
    <w:rPr>
      <w:rFonts w:eastAsiaTheme="minorEastAsia"/>
      <w:i/>
      <w:iCs/>
      <w:color w:val="381212" w:themeColor="accent1" w:themeShade="BF"/>
    </w:rPr>
  </w:style>
  <w:style w:type="paragraph" w:styleId="BodyText">
    <w:name w:val="Body Text"/>
    <w:basedOn w:val="Normal"/>
    <w:link w:val="BodyTextChar"/>
    <w:uiPriority w:val="99"/>
    <w:semiHidden/>
    <w:unhideWhenUsed/>
    <w:rsid w:val="00572222"/>
    <w:pPr>
      <w:spacing w:after="120"/>
    </w:pPr>
  </w:style>
  <w:style w:type="character" w:customStyle="1" w:styleId="BodyTextChar">
    <w:name w:val="Body Text Char"/>
    <w:basedOn w:val="DefaultParagraphFont"/>
    <w:link w:val="BodyText"/>
    <w:uiPriority w:val="99"/>
    <w:semiHidden/>
    <w:rsid w:val="00572222"/>
    <w:rPr>
      <w:kern w:val="16"/>
      <w:sz w:val="22"/>
      <w14:ligatures w14:val="standardContextual"/>
      <w14:numForm w14:val="oldStyle"/>
      <w14:numSpacing w14:val="proportional"/>
      <w14:cntxtAlts/>
    </w:rPr>
  </w:style>
  <w:style w:type="paragraph" w:styleId="BodyText2">
    <w:name w:val="Body Text 2"/>
    <w:basedOn w:val="Normal"/>
    <w:link w:val="BodyText2Char"/>
    <w:uiPriority w:val="99"/>
    <w:semiHidden/>
    <w:unhideWhenUsed/>
    <w:rsid w:val="00572222"/>
    <w:pPr>
      <w:spacing w:after="120" w:line="480" w:lineRule="auto"/>
    </w:pPr>
  </w:style>
  <w:style w:type="character" w:customStyle="1" w:styleId="BodyText2Char">
    <w:name w:val="Body Text 2 Char"/>
    <w:basedOn w:val="DefaultParagraphFont"/>
    <w:link w:val="BodyText2"/>
    <w:uiPriority w:val="99"/>
    <w:semiHidden/>
    <w:rsid w:val="00572222"/>
    <w:rPr>
      <w:kern w:val="16"/>
      <w:sz w:val="22"/>
      <w14:ligatures w14:val="standardContextual"/>
      <w14:numForm w14:val="oldStyle"/>
      <w14:numSpacing w14:val="proportional"/>
      <w14:cntxtAlts/>
    </w:rPr>
  </w:style>
  <w:style w:type="paragraph" w:styleId="BodyText3">
    <w:name w:val="Body Text 3"/>
    <w:basedOn w:val="Normal"/>
    <w:link w:val="BodyText3Char"/>
    <w:uiPriority w:val="99"/>
    <w:semiHidden/>
    <w:unhideWhenUsed/>
    <w:rsid w:val="00572222"/>
    <w:pPr>
      <w:spacing w:after="120"/>
    </w:pPr>
    <w:rPr>
      <w:szCs w:val="16"/>
    </w:rPr>
  </w:style>
  <w:style w:type="character" w:customStyle="1" w:styleId="BodyText3Char">
    <w:name w:val="Body Text 3 Char"/>
    <w:basedOn w:val="DefaultParagraphFont"/>
    <w:link w:val="BodyText3"/>
    <w:uiPriority w:val="99"/>
    <w:semiHidden/>
    <w:rsid w:val="00572222"/>
    <w:rPr>
      <w:kern w:val="16"/>
      <w:sz w:val="22"/>
      <w:szCs w:val="16"/>
      <w14:ligatures w14:val="standardContextual"/>
      <w14:numForm w14:val="oldStyle"/>
      <w14:numSpacing w14:val="proportional"/>
      <w14:cntxtAlts/>
    </w:rPr>
  </w:style>
  <w:style w:type="paragraph" w:styleId="BodyTextFirstIndent">
    <w:name w:val="Body Text First Indent"/>
    <w:basedOn w:val="BodyText"/>
    <w:link w:val="BodyTextFirstIndentChar"/>
    <w:uiPriority w:val="99"/>
    <w:semiHidden/>
    <w:unhideWhenUsed/>
    <w:rsid w:val="00572222"/>
    <w:pPr>
      <w:spacing w:after="300"/>
      <w:ind w:firstLine="360"/>
    </w:pPr>
  </w:style>
  <w:style w:type="character" w:customStyle="1" w:styleId="BodyTextFirstIndentChar">
    <w:name w:val="Body Text First Indent Char"/>
    <w:basedOn w:val="BodyTextChar"/>
    <w:link w:val="BodyTextFirstIndent"/>
    <w:uiPriority w:val="99"/>
    <w:semiHidden/>
    <w:rsid w:val="00572222"/>
    <w:rPr>
      <w:kern w:val="16"/>
      <w:sz w:val="22"/>
      <w14:ligatures w14:val="standardContextual"/>
      <w14:numForm w14:val="oldStyle"/>
      <w14:numSpacing w14:val="proportional"/>
      <w14:cntxtAlts/>
    </w:rPr>
  </w:style>
  <w:style w:type="paragraph" w:styleId="BodyTextIndent">
    <w:name w:val="Body Text Indent"/>
    <w:basedOn w:val="Normal"/>
    <w:link w:val="BodyTextIndentChar"/>
    <w:uiPriority w:val="99"/>
    <w:semiHidden/>
    <w:unhideWhenUsed/>
    <w:rsid w:val="00572222"/>
    <w:pPr>
      <w:spacing w:after="120"/>
      <w:ind w:left="360"/>
    </w:pPr>
  </w:style>
  <w:style w:type="character" w:customStyle="1" w:styleId="BodyTextIndentChar">
    <w:name w:val="Body Text Indent Char"/>
    <w:basedOn w:val="DefaultParagraphFont"/>
    <w:link w:val="BodyTextIndent"/>
    <w:uiPriority w:val="99"/>
    <w:semiHidden/>
    <w:rsid w:val="00572222"/>
    <w:rPr>
      <w:kern w:val="16"/>
      <w:sz w:val="22"/>
      <w14:ligatures w14:val="standardContextual"/>
      <w14:numForm w14:val="oldStyle"/>
      <w14:numSpacing w14:val="proportional"/>
      <w14:cntxtAlts/>
    </w:rPr>
  </w:style>
  <w:style w:type="paragraph" w:styleId="BodyTextFirstIndent2">
    <w:name w:val="Body Text First Indent 2"/>
    <w:basedOn w:val="BodyTextIndent"/>
    <w:link w:val="BodyTextFirstIndent2Char"/>
    <w:uiPriority w:val="99"/>
    <w:semiHidden/>
    <w:unhideWhenUsed/>
    <w:rsid w:val="00572222"/>
    <w:pPr>
      <w:spacing w:after="300"/>
      <w:ind w:firstLine="360"/>
    </w:pPr>
  </w:style>
  <w:style w:type="character" w:customStyle="1" w:styleId="BodyTextFirstIndent2Char">
    <w:name w:val="Body Text First Indent 2 Char"/>
    <w:basedOn w:val="BodyTextIndentChar"/>
    <w:link w:val="BodyTextFirstIndent2"/>
    <w:uiPriority w:val="99"/>
    <w:semiHidden/>
    <w:rsid w:val="00572222"/>
    <w:rPr>
      <w:kern w:val="16"/>
      <w:sz w:val="22"/>
      <w14:ligatures w14:val="standardContextual"/>
      <w14:numForm w14:val="oldStyle"/>
      <w14:numSpacing w14:val="proportional"/>
      <w14:cntxtAlts/>
    </w:rPr>
  </w:style>
  <w:style w:type="paragraph" w:styleId="BodyTextIndent2">
    <w:name w:val="Body Text Indent 2"/>
    <w:basedOn w:val="Normal"/>
    <w:link w:val="BodyTextIndent2Char"/>
    <w:uiPriority w:val="99"/>
    <w:semiHidden/>
    <w:unhideWhenUsed/>
    <w:rsid w:val="00572222"/>
    <w:pPr>
      <w:spacing w:after="120" w:line="480" w:lineRule="auto"/>
      <w:ind w:left="360"/>
    </w:pPr>
  </w:style>
  <w:style w:type="character" w:customStyle="1" w:styleId="BodyTextIndent2Char">
    <w:name w:val="Body Text Indent 2 Char"/>
    <w:basedOn w:val="DefaultParagraphFont"/>
    <w:link w:val="BodyTextIndent2"/>
    <w:uiPriority w:val="99"/>
    <w:semiHidden/>
    <w:rsid w:val="00572222"/>
    <w:rPr>
      <w:kern w:val="16"/>
      <w:sz w:val="22"/>
      <w14:ligatures w14:val="standardContextual"/>
      <w14:numForm w14:val="oldStyle"/>
      <w14:numSpacing w14:val="proportional"/>
      <w14:cntxtAlts/>
    </w:rPr>
  </w:style>
  <w:style w:type="paragraph" w:styleId="BodyTextIndent3">
    <w:name w:val="Body Text Indent 3"/>
    <w:basedOn w:val="Normal"/>
    <w:link w:val="BodyTextIndent3Char"/>
    <w:uiPriority w:val="99"/>
    <w:semiHidden/>
    <w:unhideWhenUsed/>
    <w:rsid w:val="00572222"/>
    <w:pPr>
      <w:spacing w:after="120"/>
      <w:ind w:left="360"/>
    </w:pPr>
    <w:rPr>
      <w:szCs w:val="16"/>
    </w:rPr>
  </w:style>
  <w:style w:type="character" w:customStyle="1" w:styleId="BodyTextIndent3Char">
    <w:name w:val="Body Text Indent 3 Char"/>
    <w:basedOn w:val="DefaultParagraphFont"/>
    <w:link w:val="BodyTextIndent3"/>
    <w:uiPriority w:val="99"/>
    <w:semiHidden/>
    <w:rsid w:val="00572222"/>
    <w:rPr>
      <w:kern w:val="16"/>
      <w:sz w:val="22"/>
      <w:szCs w:val="16"/>
      <w14:ligatures w14:val="standardContextual"/>
      <w14:numForm w14:val="oldStyle"/>
      <w14:numSpacing w14:val="proportional"/>
      <w14:cntxtAlts/>
    </w:rPr>
  </w:style>
  <w:style w:type="character" w:styleId="BookTitle">
    <w:name w:val="Book Title"/>
    <w:basedOn w:val="DefaultParagraphFont"/>
    <w:uiPriority w:val="33"/>
    <w:semiHidden/>
    <w:qFormat/>
    <w:rsid w:val="00572222"/>
    <w:rPr>
      <w:b/>
      <w:bCs/>
      <w:i/>
      <w:iCs/>
      <w:spacing w:val="5"/>
      <w:sz w:val="22"/>
    </w:rPr>
  </w:style>
  <w:style w:type="paragraph" w:styleId="Caption">
    <w:name w:val="caption"/>
    <w:basedOn w:val="Normal"/>
    <w:next w:val="Normal"/>
    <w:uiPriority w:val="35"/>
    <w:semiHidden/>
    <w:unhideWhenUsed/>
    <w:qFormat/>
    <w:rsid w:val="00572222"/>
    <w:pPr>
      <w:spacing w:after="200" w:line="240" w:lineRule="auto"/>
    </w:pPr>
    <w:rPr>
      <w:i/>
      <w:iCs/>
      <w:color w:val="000000" w:themeColor="text2"/>
      <w:szCs w:val="18"/>
    </w:rPr>
  </w:style>
  <w:style w:type="table" w:styleId="ColorfulGrid">
    <w:name w:val="Colorful Grid"/>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C1C1" w:themeFill="accent1" w:themeFillTint="33"/>
    </w:tcPr>
    <w:tblStylePr w:type="firstRow">
      <w:rPr>
        <w:b/>
        <w:bCs/>
      </w:rPr>
      <w:tblPr/>
      <w:tcPr>
        <w:shd w:val="clear" w:color="auto" w:fill="D68484" w:themeFill="accent1" w:themeFillTint="66"/>
      </w:tcPr>
    </w:tblStylePr>
    <w:tblStylePr w:type="lastRow">
      <w:rPr>
        <w:b/>
        <w:bCs/>
        <w:color w:val="000000" w:themeColor="text1"/>
      </w:rPr>
      <w:tblPr/>
      <w:tcPr>
        <w:shd w:val="clear" w:color="auto" w:fill="D68484" w:themeFill="accent1" w:themeFillTint="66"/>
      </w:tcPr>
    </w:tblStylePr>
    <w:tblStylePr w:type="firstCol">
      <w:rPr>
        <w:color w:val="FFFFFF" w:themeColor="background1"/>
      </w:rPr>
      <w:tblPr/>
      <w:tcPr>
        <w:shd w:val="clear" w:color="auto" w:fill="381212" w:themeFill="accent1" w:themeFillShade="BF"/>
      </w:tcPr>
    </w:tblStylePr>
    <w:tblStylePr w:type="lastCol">
      <w:rPr>
        <w:color w:val="FFFFFF" w:themeColor="background1"/>
      </w:rPr>
      <w:tblPr/>
      <w:tcPr>
        <w:shd w:val="clear" w:color="auto" w:fill="381212" w:themeFill="accent1" w:themeFillShade="BF"/>
      </w:tcPr>
    </w:tblStylePr>
    <w:tblStylePr w:type="band1Vert">
      <w:tblPr/>
      <w:tcPr>
        <w:shd w:val="clear" w:color="auto" w:fill="CC6565" w:themeFill="accent1" w:themeFillTint="7F"/>
      </w:tcPr>
    </w:tblStylePr>
    <w:tblStylePr w:type="band1Horz">
      <w:tblPr/>
      <w:tcPr>
        <w:shd w:val="clear" w:color="auto" w:fill="CC6565" w:themeFill="accent1" w:themeFillTint="7F"/>
      </w:tcPr>
    </w:tblStylePr>
  </w:style>
  <w:style w:type="table" w:styleId="ColorfulGrid-Accent2">
    <w:name w:val="Colorful Grid Accent 2"/>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7E0" w:themeFill="accent2" w:themeFillTint="33"/>
    </w:tcPr>
    <w:tblStylePr w:type="firstRow">
      <w:rPr>
        <w:b/>
        <w:bCs/>
      </w:rPr>
      <w:tblPr/>
      <w:tcPr>
        <w:shd w:val="clear" w:color="auto" w:fill="FFEFC1" w:themeFill="accent2" w:themeFillTint="66"/>
      </w:tcPr>
    </w:tblStylePr>
    <w:tblStylePr w:type="lastRow">
      <w:rPr>
        <w:b/>
        <w:bCs/>
        <w:color w:val="000000" w:themeColor="text1"/>
      </w:rPr>
      <w:tblPr/>
      <w:tcPr>
        <w:shd w:val="clear" w:color="auto" w:fill="FFEFC1" w:themeFill="accent2" w:themeFillTint="66"/>
      </w:tcPr>
    </w:tblStylePr>
    <w:tblStylePr w:type="firstCol">
      <w:rPr>
        <w:color w:val="FFFFFF" w:themeColor="background1"/>
      </w:rPr>
      <w:tblPr/>
      <w:tcPr>
        <w:shd w:val="clear" w:color="auto" w:fill="FFC20C" w:themeFill="accent2" w:themeFillShade="BF"/>
      </w:tcPr>
    </w:tblStylePr>
    <w:tblStylePr w:type="lastCol">
      <w:rPr>
        <w:color w:val="FFFFFF" w:themeColor="background1"/>
      </w:rPr>
      <w:tblPr/>
      <w:tcPr>
        <w:shd w:val="clear" w:color="auto" w:fill="FFC20C" w:themeFill="accent2" w:themeFillShade="BF"/>
      </w:tcPr>
    </w:tblStylePr>
    <w:tblStylePr w:type="band1Vert">
      <w:tblPr/>
      <w:tcPr>
        <w:shd w:val="clear" w:color="auto" w:fill="FFEBB2" w:themeFill="accent2" w:themeFillTint="7F"/>
      </w:tcPr>
    </w:tblStylePr>
    <w:tblStylePr w:type="band1Horz">
      <w:tblPr/>
      <w:tcPr>
        <w:shd w:val="clear" w:color="auto" w:fill="FFEBB2" w:themeFill="accent2" w:themeFillTint="7F"/>
      </w:tcPr>
    </w:tblStylePr>
  </w:style>
  <w:style w:type="table" w:styleId="ColorfulGrid-Accent3">
    <w:name w:val="Colorful Grid Accent 3"/>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6F5F2" w:themeFill="accent3" w:themeFillTint="33"/>
    </w:tcPr>
    <w:tblStylePr w:type="firstRow">
      <w:rPr>
        <w:b/>
        <w:bCs/>
      </w:rPr>
      <w:tblPr/>
      <w:tcPr>
        <w:shd w:val="clear" w:color="auto" w:fill="CEEBE6" w:themeFill="accent3" w:themeFillTint="66"/>
      </w:tcPr>
    </w:tblStylePr>
    <w:tblStylePr w:type="lastRow">
      <w:rPr>
        <w:b/>
        <w:bCs/>
        <w:color w:val="000000" w:themeColor="text1"/>
      </w:rPr>
      <w:tblPr/>
      <w:tcPr>
        <w:shd w:val="clear" w:color="auto" w:fill="CEEBE6" w:themeFill="accent3" w:themeFillTint="66"/>
      </w:tcPr>
    </w:tblStylePr>
    <w:tblStylePr w:type="firstCol">
      <w:rPr>
        <w:color w:val="FFFFFF" w:themeColor="background1"/>
      </w:rPr>
      <w:tblPr/>
      <w:tcPr>
        <w:shd w:val="clear" w:color="auto" w:fill="49B3A1" w:themeFill="accent3" w:themeFillShade="BF"/>
      </w:tcPr>
    </w:tblStylePr>
    <w:tblStylePr w:type="lastCol">
      <w:rPr>
        <w:color w:val="FFFFFF" w:themeColor="background1"/>
      </w:rPr>
      <w:tblPr/>
      <w:tcPr>
        <w:shd w:val="clear" w:color="auto" w:fill="49B3A1" w:themeFill="accent3" w:themeFillShade="BF"/>
      </w:tcPr>
    </w:tblStylePr>
    <w:tblStylePr w:type="band1Vert">
      <w:tblPr/>
      <w:tcPr>
        <w:shd w:val="clear" w:color="auto" w:fill="C2E6E0" w:themeFill="accent3" w:themeFillTint="7F"/>
      </w:tcPr>
    </w:tblStylePr>
    <w:tblStylePr w:type="band1Horz">
      <w:tblPr/>
      <w:tcPr>
        <w:shd w:val="clear" w:color="auto" w:fill="C2E6E0" w:themeFill="accent3" w:themeFillTint="7F"/>
      </w:tcPr>
    </w:tblStylePr>
  </w:style>
  <w:style w:type="table" w:styleId="ColorfulGrid-Accent4">
    <w:name w:val="Colorful Grid Accent 4"/>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8D6D6" w:themeFill="accent4" w:themeFillTint="33"/>
    </w:tcPr>
    <w:tblStylePr w:type="firstRow">
      <w:rPr>
        <w:b/>
        <w:bCs/>
      </w:rPr>
      <w:tblPr/>
      <w:tcPr>
        <w:shd w:val="clear" w:color="auto" w:fill="B2ADAD" w:themeFill="accent4" w:themeFillTint="66"/>
      </w:tcPr>
    </w:tblStylePr>
    <w:tblStylePr w:type="lastRow">
      <w:rPr>
        <w:b/>
        <w:bCs/>
        <w:color w:val="000000" w:themeColor="text1"/>
      </w:rPr>
      <w:tblPr/>
      <w:tcPr>
        <w:shd w:val="clear" w:color="auto" w:fill="B2ADAD" w:themeFill="accent4" w:themeFillTint="66"/>
      </w:tcPr>
    </w:tblStylePr>
    <w:tblStylePr w:type="firstCol">
      <w:rPr>
        <w:color w:val="FFFFFF" w:themeColor="background1"/>
      </w:rPr>
      <w:tblPr/>
      <w:tcPr>
        <w:shd w:val="clear" w:color="auto" w:fill="2C2A2A" w:themeFill="accent4" w:themeFillShade="BF"/>
      </w:tcPr>
    </w:tblStylePr>
    <w:tblStylePr w:type="lastCol">
      <w:rPr>
        <w:color w:val="FFFFFF" w:themeColor="background1"/>
      </w:rPr>
      <w:tblPr/>
      <w:tcPr>
        <w:shd w:val="clear" w:color="auto" w:fill="2C2A2A" w:themeFill="accent4" w:themeFillShade="BF"/>
      </w:tcPr>
    </w:tblStylePr>
    <w:tblStylePr w:type="band1Vert">
      <w:tblPr/>
      <w:tcPr>
        <w:shd w:val="clear" w:color="auto" w:fill="9F9999" w:themeFill="accent4" w:themeFillTint="7F"/>
      </w:tcPr>
    </w:tblStylePr>
    <w:tblStylePr w:type="band1Horz">
      <w:tblPr/>
      <w:tcPr>
        <w:shd w:val="clear" w:color="auto" w:fill="9F9999" w:themeFill="accent4" w:themeFillTint="7F"/>
      </w:tcPr>
    </w:tblStylePr>
  </w:style>
  <w:style w:type="table" w:styleId="ColorfulGrid-Accent5">
    <w:name w:val="Colorful Grid Accent 5"/>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5" w:themeFillTint="33"/>
    </w:tcPr>
    <w:tblStylePr w:type="firstRow">
      <w:rPr>
        <w:b/>
        <w:bCs/>
      </w:rPr>
      <w:tblPr/>
      <w:tcPr>
        <w:shd w:val="clear" w:color="auto" w:fill="FFFFFF" w:themeFill="accent5" w:themeFillTint="66"/>
      </w:tcPr>
    </w:tblStylePr>
    <w:tblStylePr w:type="lastRow">
      <w:rPr>
        <w:b/>
        <w:bCs/>
        <w:color w:val="000000" w:themeColor="text1"/>
      </w:rPr>
      <w:tblPr/>
      <w:tcPr>
        <w:shd w:val="clear" w:color="auto" w:fill="FFFFFF" w:themeFill="accent5" w:themeFillTint="66"/>
      </w:tcPr>
    </w:tblStylePr>
    <w:tblStylePr w:type="firstCol">
      <w:rPr>
        <w:color w:val="FFFFFF" w:themeColor="background1"/>
      </w:rPr>
      <w:tblPr/>
      <w:tcPr>
        <w:shd w:val="clear" w:color="auto" w:fill="BFBFBF" w:themeFill="accent5" w:themeFillShade="BF"/>
      </w:tcPr>
    </w:tblStylePr>
    <w:tblStylePr w:type="lastCol">
      <w:rPr>
        <w:color w:val="FFFFFF" w:themeColor="background1"/>
      </w:rPr>
      <w:tblPr/>
      <w:tcPr>
        <w:shd w:val="clear" w:color="auto" w:fill="BFBFBF" w:themeFill="accent5" w:themeFillShade="BF"/>
      </w:tcPr>
    </w:tblStylePr>
    <w:tblStylePr w:type="band1Vert">
      <w:tblPr/>
      <w:tcPr>
        <w:shd w:val="clear" w:color="auto" w:fill="FFFFFF" w:themeFill="accent5" w:themeFillTint="7F"/>
      </w:tcPr>
    </w:tblStylePr>
    <w:tblStylePr w:type="band1Horz">
      <w:tblPr/>
      <w:tcPr>
        <w:shd w:val="clear" w:color="auto" w:fill="FFFFFF" w:themeFill="accent5" w:themeFillTint="7F"/>
      </w:tcPr>
    </w:tblStylePr>
  </w:style>
  <w:style w:type="table" w:styleId="ColorfulGrid-Accent6">
    <w:name w:val="Colorful Grid Accent 6"/>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6" w:themeFillTint="33"/>
    </w:tcPr>
    <w:tblStylePr w:type="firstRow">
      <w:rPr>
        <w:b/>
        <w:bCs/>
      </w:rPr>
      <w:tblPr/>
      <w:tcPr>
        <w:shd w:val="clear" w:color="auto" w:fill="FFFFFF" w:themeFill="accent6" w:themeFillTint="66"/>
      </w:tcPr>
    </w:tblStylePr>
    <w:tblStylePr w:type="lastRow">
      <w:rPr>
        <w:b/>
        <w:bCs/>
        <w:color w:val="000000" w:themeColor="text1"/>
      </w:rPr>
      <w:tblPr/>
      <w:tcPr>
        <w:shd w:val="clear" w:color="auto" w:fill="FFFFFF" w:themeFill="accent6" w:themeFillTint="66"/>
      </w:tcPr>
    </w:tblStylePr>
    <w:tblStylePr w:type="firstCol">
      <w:rPr>
        <w:color w:val="FFFFFF" w:themeColor="background1"/>
      </w:rPr>
      <w:tblPr/>
      <w:tcPr>
        <w:shd w:val="clear" w:color="auto" w:fill="BFBFBF" w:themeFill="accent6" w:themeFillShade="BF"/>
      </w:tcPr>
    </w:tblStylePr>
    <w:tblStylePr w:type="lastCol">
      <w:rPr>
        <w:color w:val="FFFFFF" w:themeColor="background1"/>
      </w:rPr>
      <w:tblPr/>
      <w:tcPr>
        <w:shd w:val="clear" w:color="auto" w:fill="BFBFBF" w:themeFill="accent6" w:themeFillShade="BF"/>
      </w:tc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ColorfulList">
    <w:name w:val="Colorful List"/>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5E0E0" w:themeFill="accent1"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B3B3" w:themeFill="accent1" w:themeFillTint="3F"/>
      </w:tcPr>
    </w:tblStylePr>
    <w:tblStylePr w:type="band1Horz">
      <w:tblPr/>
      <w:tcPr>
        <w:shd w:val="clear" w:color="auto" w:fill="EAC1C1" w:themeFill="accent1" w:themeFillTint="33"/>
      </w:tcPr>
    </w:tblStylePr>
  </w:style>
  <w:style w:type="table" w:styleId="ColorfulList-Accent2">
    <w:name w:val="Colorful List Accent 2"/>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BF0" w:themeFill="accent2"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5D9" w:themeFill="accent2" w:themeFillTint="3F"/>
      </w:tcPr>
    </w:tblStylePr>
    <w:tblStylePr w:type="band1Horz">
      <w:tblPr/>
      <w:tcPr>
        <w:shd w:val="clear" w:color="auto" w:fill="FFF7E0" w:themeFill="accent2" w:themeFillTint="33"/>
      </w:tcPr>
    </w:tblStylePr>
  </w:style>
  <w:style w:type="table" w:styleId="ColorfulList-Accent3">
    <w:name w:val="Colorful List Accent 3"/>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2FAF8" w:themeFill="accent3" w:themeFillTint="19"/>
    </w:tcPr>
    <w:tblStylePr w:type="firstRow">
      <w:rPr>
        <w:b/>
        <w:bCs/>
        <w:color w:val="FFFFFF" w:themeColor="background1"/>
      </w:rPr>
      <w:tblPr/>
      <w:tcPr>
        <w:tcBorders>
          <w:bottom w:val="single" w:sz="12" w:space="0" w:color="FFFFFF" w:themeColor="background1"/>
        </w:tcBorders>
        <w:shd w:val="clear" w:color="auto" w:fill="2F2C2C" w:themeFill="accent4" w:themeFillShade="CC"/>
      </w:tcPr>
    </w:tblStylePr>
    <w:tblStylePr w:type="lastRow">
      <w:rPr>
        <w:b/>
        <w:bCs/>
        <w:color w:val="2F2C2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0F2EF" w:themeFill="accent3" w:themeFillTint="3F"/>
      </w:tcPr>
    </w:tblStylePr>
    <w:tblStylePr w:type="band1Horz">
      <w:tblPr/>
      <w:tcPr>
        <w:shd w:val="clear" w:color="auto" w:fill="E6F5F2" w:themeFill="accent3" w:themeFillTint="33"/>
      </w:tcPr>
    </w:tblStylePr>
  </w:style>
  <w:style w:type="table" w:styleId="ColorfulList-Accent4">
    <w:name w:val="Colorful List Accent 4"/>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CEBEB" w:themeFill="accent4" w:themeFillTint="19"/>
    </w:tcPr>
    <w:tblStylePr w:type="firstRow">
      <w:rPr>
        <w:b/>
        <w:bCs/>
        <w:color w:val="FFFFFF" w:themeColor="background1"/>
      </w:rPr>
      <w:tblPr/>
      <w:tcPr>
        <w:tcBorders>
          <w:bottom w:val="single" w:sz="12" w:space="0" w:color="FFFFFF" w:themeColor="background1"/>
        </w:tcBorders>
        <w:shd w:val="clear" w:color="auto" w:fill="55B9A8" w:themeFill="accent3" w:themeFillShade="CC"/>
      </w:tcPr>
    </w:tblStylePr>
    <w:tblStylePr w:type="lastRow">
      <w:rPr>
        <w:b/>
        <w:bCs/>
        <w:color w:val="55B9A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CCC" w:themeFill="accent4" w:themeFillTint="3F"/>
      </w:tcPr>
    </w:tblStylePr>
    <w:tblStylePr w:type="band1Horz">
      <w:tblPr/>
      <w:tcPr>
        <w:shd w:val="clear" w:color="auto" w:fill="D8D6D6" w:themeFill="accent4" w:themeFillTint="33"/>
      </w:tcPr>
    </w:tblStylePr>
  </w:style>
  <w:style w:type="table" w:styleId="ColorfulList-Accent5">
    <w:name w:val="Colorful List Accent 5"/>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5" w:themeFillTint="19"/>
    </w:tcPr>
    <w:tblStylePr w:type="firstRow">
      <w:rPr>
        <w:b/>
        <w:bCs/>
        <w:color w:val="FFFFFF" w:themeColor="background1"/>
      </w:rPr>
      <w:tblPr/>
      <w:tcPr>
        <w:tcBorders>
          <w:bottom w:val="single" w:sz="12" w:space="0" w:color="FFFFFF" w:themeColor="background1"/>
        </w:tcBorders>
        <w:shd w:val="clear" w:color="auto" w:fill="CCCCCC" w:themeFill="accent6" w:themeFillShade="CC"/>
      </w:tcPr>
    </w:tblStylePr>
    <w:tblStylePr w:type="lastRow">
      <w:rPr>
        <w:b/>
        <w:bCs/>
        <w:color w:val="CCCCC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5" w:themeFillTint="3F"/>
      </w:tcPr>
    </w:tblStylePr>
    <w:tblStylePr w:type="band1Horz">
      <w:tblPr/>
      <w:tcPr>
        <w:shd w:val="clear" w:color="auto" w:fill="FFFFFF" w:themeFill="accent5" w:themeFillTint="33"/>
      </w:tcPr>
    </w:tblStylePr>
  </w:style>
  <w:style w:type="table" w:styleId="ColorfulList-Accent6">
    <w:name w:val="Colorful List Accent 6"/>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6" w:themeFillTint="19"/>
    </w:tcPr>
    <w:tblStylePr w:type="firstRow">
      <w:rPr>
        <w:b/>
        <w:bCs/>
        <w:color w:val="FFFFFF" w:themeColor="background1"/>
      </w:rPr>
      <w:tblPr/>
      <w:tcPr>
        <w:tcBorders>
          <w:bottom w:val="single" w:sz="12" w:space="0" w:color="FFFFFF" w:themeColor="background1"/>
        </w:tcBorders>
        <w:shd w:val="clear" w:color="auto" w:fill="CCCCCC" w:themeFill="accent5" w:themeFillShade="CC"/>
      </w:tcPr>
    </w:tblStylePr>
    <w:tblStylePr w:type="lastRow">
      <w:rPr>
        <w:b/>
        <w:bCs/>
        <w:color w:val="CCCCC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6" w:themeFillTint="3F"/>
      </w:tcPr>
    </w:tblStylePr>
    <w:tblStylePr w:type="band1Horz">
      <w:tblPr/>
      <w:tcPr>
        <w:shd w:val="clear" w:color="auto" w:fill="FFFFFF" w:themeFill="accent6" w:themeFillTint="33"/>
      </w:tcPr>
    </w:tblStylePr>
  </w:style>
  <w:style w:type="table" w:styleId="ColorfulShading">
    <w:name w:val="Colorful Shading"/>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4B1919" w:themeColor="accent1"/>
        <w:bottom w:val="single" w:sz="4" w:space="0" w:color="4B1919" w:themeColor="accent1"/>
        <w:right w:val="single" w:sz="4" w:space="0" w:color="4B1919" w:themeColor="accent1"/>
        <w:insideH w:val="single" w:sz="4" w:space="0" w:color="FFFFFF" w:themeColor="background1"/>
        <w:insideV w:val="single" w:sz="4" w:space="0" w:color="FFFFFF" w:themeColor="background1"/>
      </w:tblBorders>
    </w:tblPr>
    <w:tcPr>
      <w:shd w:val="clear" w:color="auto" w:fill="F5E0E0" w:themeFill="accent1"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0F0F" w:themeFill="accent1" w:themeFillShade="99"/>
      </w:tcPr>
    </w:tblStylePr>
    <w:tblStylePr w:type="firstCol">
      <w:rPr>
        <w:color w:val="FFFFFF" w:themeColor="background1"/>
      </w:rPr>
      <w:tblPr/>
      <w:tcPr>
        <w:tcBorders>
          <w:top w:val="nil"/>
          <w:left w:val="nil"/>
          <w:bottom w:val="nil"/>
          <w:right w:val="nil"/>
          <w:insideH w:val="single" w:sz="4" w:space="0" w:color="2D0F0F" w:themeColor="accent1" w:themeShade="99"/>
          <w:insideV w:val="nil"/>
        </w:tcBorders>
        <w:shd w:val="clear" w:color="auto" w:fill="2D0F0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D0F0F" w:themeFill="accent1" w:themeFillShade="99"/>
      </w:tcPr>
    </w:tblStylePr>
    <w:tblStylePr w:type="band1Vert">
      <w:tblPr/>
      <w:tcPr>
        <w:shd w:val="clear" w:color="auto" w:fill="D68484" w:themeFill="accent1" w:themeFillTint="66"/>
      </w:tcPr>
    </w:tblStylePr>
    <w:tblStylePr w:type="band1Horz">
      <w:tblPr/>
      <w:tcPr>
        <w:shd w:val="clear" w:color="auto" w:fill="CC6565"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FFD966" w:themeColor="accent2"/>
        <w:bottom w:val="single" w:sz="4" w:space="0" w:color="FFD966" w:themeColor="accent2"/>
        <w:right w:val="single" w:sz="4" w:space="0" w:color="FFD966" w:themeColor="accent2"/>
        <w:insideH w:val="single" w:sz="4" w:space="0" w:color="FFFFFF" w:themeColor="background1"/>
        <w:insideV w:val="single" w:sz="4" w:space="0" w:color="FFFFFF" w:themeColor="background1"/>
      </w:tblBorders>
    </w:tblPr>
    <w:tcPr>
      <w:shd w:val="clear" w:color="auto" w:fill="FFFBF0" w:themeFill="accent2"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D6A000" w:themeFill="accent2" w:themeFillShade="99"/>
      </w:tcPr>
    </w:tblStylePr>
    <w:tblStylePr w:type="firstCol">
      <w:rPr>
        <w:color w:val="FFFFFF" w:themeColor="background1"/>
      </w:rPr>
      <w:tblPr/>
      <w:tcPr>
        <w:tcBorders>
          <w:top w:val="nil"/>
          <w:left w:val="nil"/>
          <w:bottom w:val="nil"/>
          <w:right w:val="nil"/>
          <w:insideH w:val="single" w:sz="4" w:space="0" w:color="D6A000" w:themeColor="accent2" w:themeShade="99"/>
          <w:insideV w:val="nil"/>
        </w:tcBorders>
        <w:shd w:val="clear" w:color="auto" w:fill="D6A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D6A000" w:themeFill="accent2" w:themeFillShade="99"/>
      </w:tcPr>
    </w:tblStylePr>
    <w:tblStylePr w:type="band1Vert">
      <w:tblPr/>
      <w:tcPr>
        <w:shd w:val="clear" w:color="auto" w:fill="FFEFC1" w:themeFill="accent2" w:themeFillTint="66"/>
      </w:tcPr>
    </w:tblStylePr>
    <w:tblStylePr w:type="band1Horz">
      <w:tblPr/>
      <w:tcPr>
        <w:shd w:val="clear" w:color="auto" w:fill="FFEBB2"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3B3838" w:themeColor="accent4"/>
        <w:left w:val="single" w:sz="4" w:space="0" w:color="85CDC1" w:themeColor="accent3"/>
        <w:bottom w:val="single" w:sz="4" w:space="0" w:color="85CDC1" w:themeColor="accent3"/>
        <w:right w:val="single" w:sz="4" w:space="0" w:color="85CDC1" w:themeColor="accent3"/>
        <w:insideH w:val="single" w:sz="4" w:space="0" w:color="FFFFFF" w:themeColor="background1"/>
        <w:insideV w:val="single" w:sz="4" w:space="0" w:color="FFFFFF" w:themeColor="background1"/>
      </w:tblBorders>
    </w:tblPr>
    <w:tcPr>
      <w:shd w:val="clear" w:color="auto" w:fill="F2FAF8" w:themeFill="accent3" w:themeFillTint="19"/>
    </w:tcPr>
    <w:tblStylePr w:type="firstRow">
      <w:rPr>
        <w:b/>
        <w:bCs/>
      </w:rPr>
      <w:tblPr/>
      <w:tcPr>
        <w:tcBorders>
          <w:top w:val="nil"/>
          <w:left w:val="nil"/>
          <w:bottom w:val="single" w:sz="24" w:space="0" w:color="3B383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8F81" w:themeFill="accent3" w:themeFillShade="99"/>
      </w:tcPr>
    </w:tblStylePr>
    <w:tblStylePr w:type="firstCol">
      <w:rPr>
        <w:color w:val="FFFFFF" w:themeColor="background1"/>
      </w:rPr>
      <w:tblPr/>
      <w:tcPr>
        <w:tcBorders>
          <w:top w:val="nil"/>
          <w:left w:val="nil"/>
          <w:bottom w:val="nil"/>
          <w:right w:val="nil"/>
          <w:insideH w:val="single" w:sz="4" w:space="0" w:color="3B8F81" w:themeColor="accent3" w:themeShade="99"/>
          <w:insideV w:val="nil"/>
        </w:tcBorders>
        <w:shd w:val="clear" w:color="auto" w:fill="3B8F8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B8F81" w:themeFill="accent3" w:themeFillShade="99"/>
      </w:tcPr>
    </w:tblStylePr>
    <w:tblStylePr w:type="band1Vert">
      <w:tblPr/>
      <w:tcPr>
        <w:shd w:val="clear" w:color="auto" w:fill="CEEBE6" w:themeFill="accent3" w:themeFillTint="66"/>
      </w:tcPr>
    </w:tblStylePr>
    <w:tblStylePr w:type="band1Horz">
      <w:tblPr/>
      <w:tcPr>
        <w:shd w:val="clear" w:color="auto" w:fill="C2E6E0" w:themeFill="accent3" w:themeFillTint="7F"/>
      </w:tcPr>
    </w:tblStylePr>
  </w:style>
  <w:style w:type="table" w:styleId="ColorfulShading-Accent4">
    <w:name w:val="Colorful Shading Accent 4"/>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85CDC1" w:themeColor="accent3"/>
        <w:left w:val="single" w:sz="4" w:space="0" w:color="3B3838" w:themeColor="accent4"/>
        <w:bottom w:val="single" w:sz="4" w:space="0" w:color="3B3838" w:themeColor="accent4"/>
        <w:right w:val="single" w:sz="4" w:space="0" w:color="3B3838" w:themeColor="accent4"/>
        <w:insideH w:val="single" w:sz="4" w:space="0" w:color="FFFFFF" w:themeColor="background1"/>
        <w:insideV w:val="single" w:sz="4" w:space="0" w:color="FFFFFF" w:themeColor="background1"/>
      </w:tblBorders>
    </w:tblPr>
    <w:tcPr>
      <w:shd w:val="clear" w:color="auto" w:fill="ECEBEB" w:themeFill="accent4" w:themeFillTint="19"/>
    </w:tcPr>
    <w:tblStylePr w:type="firstRow">
      <w:rPr>
        <w:b/>
        <w:bCs/>
      </w:rPr>
      <w:tblPr/>
      <w:tcPr>
        <w:tcBorders>
          <w:top w:val="nil"/>
          <w:left w:val="nil"/>
          <w:bottom w:val="single" w:sz="24" w:space="0" w:color="85CDC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32121" w:themeFill="accent4" w:themeFillShade="99"/>
      </w:tcPr>
    </w:tblStylePr>
    <w:tblStylePr w:type="firstCol">
      <w:rPr>
        <w:color w:val="FFFFFF" w:themeColor="background1"/>
      </w:rPr>
      <w:tblPr/>
      <w:tcPr>
        <w:tcBorders>
          <w:top w:val="nil"/>
          <w:left w:val="nil"/>
          <w:bottom w:val="nil"/>
          <w:right w:val="nil"/>
          <w:insideH w:val="single" w:sz="4" w:space="0" w:color="232121" w:themeColor="accent4" w:themeShade="99"/>
          <w:insideV w:val="nil"/>
        </w:tcBorders>
        <w:shd w:val="clear" w:color="auto" w:fill="23212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32121" w:themeFill="accent4" w:themeFillShade="99"/>
      </w:tcPr>
    </w:tblStylePr>
    <w:tblStylePr w:type="band1Vert">
      <w:tblPr/>
      <w:tcPr>
        <w:shd w:val="clear" w:color="auto" w:fill="B2ADAD" w:themeFill="accent4" w:themeFillTint="66"/>
      </w:tcPr>
    </w:tblStylePr>
    <w:tblStylePr w:type="band1Horz">
      <w:tblPr/>
      <w:tcPr>
        <w:shd w:val="clear" w:color="auto" w:fill="9F9999"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6"/>
        <w:left w:val="single" w:sz="4" w:space="0" w:color="FFFFFF" w:themeColor="accent5"/>
        <w:bottom w:val="single" w:sz="4" w:space="0" w:color="FFFFFF" w:themeColor="accent5"/>
        <w:right w:val="single" w:sz="4" w:space="0" w:color="FFFFFF" w:themeColor="accent5"/>
        <w:insideH w:val="single" w:sz="4" w:space="0" w:color="FFFFFF" w:themeColor="background1"/>
        <w:insideV w:val="single" w:sz="4" w:space="0" w:color="FFFFFF" w:themeColor="background1"/>
      </w:tblBorders>
    </w:tblPr>
    <w:tcPr>
      <w:shd w:val="clear" w:color="auto" w:fill="FFFFFF" w:themeFill="accent5" w:themeFillTint="19"/>
    </w:tcPr>
    <w:tblStylePr w:type="firstRow">
      <w:rPr>
        <w:b/>
        <w:bCs/>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5" w:themeFillShade="99"/>
      </w:tcPr>
    </w:tblStylePr>
    <w:tblStylePr w:type="firstCol">
      <w:rPr>
        <w:color w:val="FFFFFF" w:themeColor="background1"/>
      </w:rPr>
      <w:tblPr/>
      <w:tcPr>
        <w:tcBorders>
          <w:top w:val="nil"/>
          <w:left w:val="nil"/>
          <w:bottom w:val="nil"/>
          <w:right w:val="nil"/>
          <w:insideH w:val="single" w:sz="4" w:space="0" w:color="999999" w:themeColor="accent5" w:themeShade="99"/>
          <w:insideV w:val="nil"/>
        </w:tcBorders>
        <w:shd w:val="clear" w:color="auto" w:fill="99999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5" w:themeFillShade="99"/>
      </w:tcPr>
    </w:tblStylePr>
    <w:tblStylePr w:type="band1Vert">
      <w:tblPr/>
      <w:tcPr>
        <w:shd w:val="clear" w:color="auto" w:fill="FFFFFF" w:themeFill="accent5" w:themeFillTint="66"/>
      </w:tcPr>
    </w:tblStylePr>
    <w:tblStylePr w:type="band1Horz">
      <w:tblPr/>
      <w:tcPr>
        <w:shd w:val="clear" w:color="auto" w:fill="FFFF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5"/>
        <w:left w:val="single" w:sz="4" w:space="0" w:color="FFFFFF" w:themeColor="accent6"/>
        <w:bottom w:val="single" w:sz="4" w:space="0" w:color="FFFFFF" w:themeColor="accent6"/>
        <w:right w:val="single" w:sz="4" w:space="0" w:color="FFFFFF" w:themeColor="accent6"/>
        <w:insideH w:val="single" w:sz="4" w:space="0" w:color="FFFFFF" w:themeColor="background1"/>
        <w:insideV w:val="single" w:sz="4" w:space="0" w:color="FFFFFF" w:themeColor="background1"/>
      </w:tblBorders>
    </w:tblPr>
    <w:tcPr>
      <w:shd w:val="clear" w:color="auto" w:fill="FFFFFF" w:themeFill="accent6" w:themeFillTint="19"/>
    </w:tcPr>
    <w:tblStylePr w:type="firstRow">
      <w:rPr>
        <w:b/>
        <w:bCs/>
      </w:rPr>
      <w:tblPr/>
      <w:tcPr>
        <w:tcBorders>
          <w:top w:val="nil"/>
          <w:left w:val="nil"/>
          <w:bottom w:val="single" w:sz="24" w:space="0" w:color="FFFFF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6" w:themeFillShade="99"/>
      </w:tcPr>
    </w:tblStylePr>
    <w:tblStylePr w:type="firstCol">
      <w:rPr>
        <w:color w:val="FFFFFF" w:themeColor="background1"/>
      </w:rPr>
      <w:tblPr/>
      <w:tcPr>
        <w:tcBorders>
          <w:top w:val="nil"/>
          <w:left w:val="nil"/>
          <w:bottom w:val="nil"/>
          <w:right w:val="nil"/>
          <w:insideH w:val="single" w:sz="4" w:space="0" w:color="999999" w:themeColor="accent6" w:themeShade="99"/>
          <w:insideV w:val="nil"/>
        </w:tcBorders>
        <w:shd w:val="clear" w:color="auto" w:fill="99999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6" w:themeFillShade="99"/>
      </w:tcPr>
    </w:tblStylePr>
    <w:tblStylePr w:type="band1Vert">
      <w:tblPr/>
      <w:tcPr>
        <w:shd w:val="clear" w:color="auto" w:fill="FFFFFF" w:themeFill="accent6" w:themeFillTint="66"/>
      </w:tcPr>
    </w:tblStylePr>
    <w:tblStylePr w:type="band1Horz">
      <w:tblPr/>
      <w:tcPr>
        <w:shd w:val="clear" w:color="auto" w:fill="FFFFF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72222"/>
    <w:rPr>
      <w:sz w:val="22"/>
      <w:szCs w:val="16"/>
    </w:rPr>
  </w:style>
  <w:style w:type="paragraph" w:styleId="CommentText">
    <w:name w:val="annotation text"/>
    <w:basedOn w:val="Normal"/>
    <w:link w:val="CommentTextChar"/>
    <w:uiPriority w:val="99"/>
    <w:semiHidden/>
    <w:unhideWhenUsed/>
    <w:rsid w:val="00572222"/>
    <w:pPr>
      <w:spacing w:line="240" w:lineRule="auto"/>
    </w:pPr>
  </w:style>
  <w:style w:type="character" w:customStyle="1" w:styleId="CommentTextChar">
    <w:name w:val="Comment Text Char"/>
    <w:basedOn w:val="DefaultParagraphFont"/>
    <w:link w:val="CommentText"/>
    <w:uiPriority w:val="99"/>
    <w:semiHidden/>
    <w:rsid w:val="00572222"/>
    <w:rPr>
      <w:kern w:val="16"/>
      <w:sz w:val="22"/>
      <w14:ligatures w14:val="standardContextual"/>
      <w14:numForm w14:val="oldStyle"/>
      <w14:numSpacing w14:val="proportional"/>
      <w14:cntxtAlts/>
    </w:rPr>
  </w:style>
  <w:style w:type="paragraph" w:styleId="CommentSubject">
    <w:name w:val="annotation subject"/>
    <w:basedOn w:val="CommentText"/>
    <w:next w:val="CommentText"/>
    <w:link w:val="CommentSubjectChar"/>
    <w:uiPriority w:val="99"/>
    <w:semiHidden/>
    <w:unhideWhenUsed/>
    <w:rsid w:val="00572222"/>
    <w:rPr>
      <w:b/>
      <w:bCs/>
    </w:rPr>
  </w:style>
  <w:style w:type="character" w:customStyle="1" w:styleId="CommentSubjectChar">
    <w:name w:val="Comment Subject Char"/>
    <w:basedOn w:val="CommentTextChar"/>
    <w:link w:val="CommentSubject"/>
    <w:uiPriority w:val="99"/>
    <w:semiHidden/>
    <w:rsid w:val="00572222"/>
    <w:rPr>
      <w:b/>
      <w:bCs/>
      <w:kern w:val="16"/>
      <w:sz w:val="22"/>
      <w14:ligatures w14:val="standardContextual"/>
      <w14:numForm w14:val="oldStyle"/>
      <w14:numSpacing w14:val="proportional"/>
      <w14:cntxtAlts/>
    </w:rPr>
  </w:style>
  <w:style w:type="table" w:styleId="DarkList">
    <w:name w:val="Dark List"/>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4B1919"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0C0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8121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81212" w:themeFill="accent1" w:themeFillShade="BF"/>
      </w:tcPr>
    </w:tblStylePr>
    <w:tblStylePr w:type="band1Vert">
      <w:tblPr/>
      <w:tcPr>
        <w:tcBorders>
          <w:top w:val="nil"/>
          <w:left w:val="nil"/>
          <w:bottom w:val="nil"/>
          <w:right w:val="nil"/>
          <w:insideH w:val="nil"/>
          <w:insideV w:val="nil"/>
        </w:tcBorders>
        <w:shd w:val="clear" w:color="auto" w:fill="381212" w:themeFill="accent1" w:themeFillShade="BF"/>
      </w:tcPr>
    </w:tblStylePr>
    <w:tblStylePr w:type="band1Horz">
      <w:tblPr/>
      <w:tcPr>
        <w:tcBorders>
          <w:top w:val="nil"/>
          <w:left w:val="nil"/>
          <w:bottom w:val="nil"/>
          <w:right w:val="nil"/>
          <w:insideH w:val="nil"/>
          <w:insideV w:val="nil"/>
        </w:tcBorders>
        <w:shd w:val="clear" w:color="auto" w:fill="381212" w:themeFill="accent1" w:themeFillShade="BF"/>
      </w:tcPr>
    </w:tblStylePr>
  </w:style>
  <w:style w:type="table" w:styleId="DarkList-Accent2">
    <w:name w:val="Dark List Accent 2"/>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D96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B185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FFC20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FFC20C" w:themeFill="accent2" w:themeFillShade="BF"/>
      </w:tcPr>
    </w:tblStylePr>
    <w:tblStylePr w:type="band1Vert">
      <w:tblPr/>
      <w:tcPr>
        <w:tcBorders>
          <w:top w:val="nil"/>
          <w:left w:val="nil"/>
          <w:bottom w:val="nil"/>
          <w:right w:val="nil"/>
          <w:insideH w:val="nil"/>
          <w:insideV w:val="nil"/>
        </w:tcBorders>
        <w:shd w:val="clear" w:color="auto" w:fill="FFC20C" w:themeFill="accent2" w:themeFillShade="BF"/>
      </w:tcPr>
    </w:tblStylePr>
    <w:tblStylePr w:type="band1Horz">
      <w:tblPr/>
      <w:tcPr>
        <w:tcBorders>
          <w:top w:val="nil"/>
          <w:left w:val="nil"/>
          <w:bottom w:val="nil"/>
          <w:right w:val="nil"/>
          <w:insideH w:val="nil"/>
          <w:insideV w:val="nil"/>
        </w:tcBorders>
        <w:shd w:val="clear" w:color="auto" w:fill="FFC20C" w:themeFill="accent2" w:themeFillShade="BF"/>
      </w:tcPr>
    </w:tblStylePr>
  </w:style>
  <w:style w:type="table" w:styleId="DarkList-Accent3">
    <w:name w:val="Dark List Accent 3"/>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85CDC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776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9B3A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9B3A1" w:themeFill="accent3" w:themeFillShade="BF"/>
      </w:tcPr>
    </w:tblStylePr>
    <w:tblStylePr w:type="band1Vert">
      <w:tblPr/>
      <w:tcPr>
        <w:tcBorders>
          <w:top w:val="nil"/>
          <w:left w:val="nil"/>
          <w:bottom w:val="nil"/>
          <w:right w:val="nil"/>
          <w:insideH w:val="nil"/>
          <w:insideV w:val="nil"/>
        </w:tcBorders>
        <w:shd w:val="clear" w:color="auto" w:fill="49B3A1" w:themeFill="accent3" w:themeFillShade="BF"/>
      </w:tcPr>
    </w:tblStylePr>
    <w:tblStylePr w:type="band1Horz">
      <w:tblPr/>
      <w:tcPr>
        <w:tcBorders>
          <w:top w:val="nil"/>
          <w:left w:val="nil"/>
          <w:bottom w:val="nil"/>
          <w:right w:val="nil"/>
          <w:insideH w:val="nil"/>
          <w:insideV w:val="nil"/>
        </w:tcBorders>
        <w:shd w:val="clear" w:color="auto" w:fill="49B3A1" w:themeFill="accent3" w:themeFillShade="BF"/>
      </w:tcPr>
    </w:tblStylePr>
  </w:style>
  <w:style w:type="table" w:styleId="DarkList-Accent4">
    <w:name w:val="Dark List Accent 4"/>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3B383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1B1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C2A2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C2A2A" w:themeFill="accent4" w:themeFillShade="BF"/>
      </w:tcPr>
    </w:tblStylePr>
    <w:tblStylePr w:type="band1Vert">
      <w:tblPr/>
      <w:tcPr>
        <w:tcBorders>
          <w:top w:val="nil"/>
          <w:left w:val="nil"/>
          <w:bottom w:val="nil"/>
          <w:right w:val="nil"/>
          <w:insideH w:val="nil"/>
          <w:insideV w:val="nil"/>
        </w:tcBorders>
        <w:shd w:val="clear" w:color="auto" w:fill="2C2A2A" w:themeFill="accent4" w:themeFillShade="BF"/>
      </w:tcPr>
    </w:tblStylePr>
    <w:tblStylePr w:type="band1Horz">
      <w:tblPr/>
      <w:tcPr>
        <w:tcBorders>
          <w:top w:val="nil"/>
          <w:left w:val="nil"/>
          <w:bottom w:val="nil"/>
          <w:right w:val="nil"/>
          <w:insideH w:val="nil"/>
          <w:insideV w:val="nil"/>
        </w:tcBorders>
        <w:shd w:val="clear" w:color="auto" w:fill="2C2A2A" w:themeFill="accent4" w:themeFillShade="BF"/>
      </w:tcPr>
    </w:tblStylePr>
  </w:style>
  <w:style w:type="table" w:styleId="DarkList-Accent5">
    <w:name w:val="Dark List Accent 5"/>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5" w:themeFillShade="BF"/>
      </w:tcPr>
    </w:tblStylePr>
    <w:tblStylePr w:type="band1Vert">
      <w:tblPr/>
      <w:tcPr>
        <w:tcBorders>
          <w:top w:val="nil"/>
          <w:left w:val="nil"/>
          <w:bottom w:val="nil"/>
          <w:right w:val="nil"/>
          <w:insideH w:val="nil"/>
          <w:insideV w:val="nil"/>
        </w:tcBorders>
        <w:shd w:val="clear" w:color="auto" w:fill="BFBFBF" w:themeFill="accent5" w:themeFillShade="BF"/>
      </w:tcPr>
    </w:tblStylePr>
    <w:tblStylePr w:type="band1Horz">
      <w:tblPr/>
      <w:tcPr>
        <w:tcBorders>
          <w:top w:val="nil"/>
          <w:left w:val="nil"/>
          <w:bottom w:val="nil"/>
          <w:right w:val="nil"/>
          <w:insideH w:val="nil"/>
          <w:insideV w:val="nil"/>
        </w:tcBorders>
        <w:shd w:val="clear" w:color="auto" w:fill="BFBFBF" w:themeFill="accent5" w:themeFillShade="BF"/>
      </w:tcPr>
    </w:tblStylePr>
  </w:style>
  <w:style w:type="table" w:styleId="DarkList-Accent6">
    <w:name w:val="Dark List Accent 6"/>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6" w:themeFillShade="BF"/>
      </w:tcPr>
    </w:tblStylePr>
    <w:tblStylePr w:type="band1Vert">
      <w:tblPr/>
      <w:tcPr>
        <w:tcBorders>
          <w:top w:val="nil"/>
          <w:left w:val="nil"/>
          <w:bottom w:val="nil"/>
          <w:right w:val="nil"/>
          <w:insideH w:val="nil"/>
          <w:insideV w:val="nil"/>
        </w:tcBorders>
        <w:shd w:val="clear" w:color="auto" w:fill="BFBFBF" w:themeFill="accent6" w:themeFillShade="BF"/>
      </w:tcPr>
    </w:tblStylePr>
    <w:tblStylePr w:type="band1Horz">
      <w:tblPr/>
      <w:tcPr>
        <w:tcBorders>
          <w:top w:val="nil"/>
          <w:left w:val="nil"/>
          <w:bottom w:val="nil"/>
          <w:right w:val="nil"/>
          <w:insideH w:val="nil"/>
          <w:insideV w:val="nil"/>
        </w:tcBorders>
        <w:shd w:val="clear" w:color="auto" w:fill="BFBFBF" w:themeFill="accent6" w:themeFillShade="BF"/>
      </w:tcPr>
    </w:tblStylePr>
  </w:style>
  <w:style w:type="paragraph" w:styleId="DocumentMap">
    <w:name w:val="Document Map"/>
    <w:basedOn w:val="Normal"/>
    <w:link w:val="DocumentMapChar"/>
    <w:uiPriority w:val="99"/>
    <w:semiHidden/>
    <w:unhideWhenUsed/>
    <w:rsid w:val="0057222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572222"/>
    <w:rPr>
      <w:rFonts w:ascii="Segoe UI" w:hAnsi="Segoe UI" w:cs="Segoe UI"/>
      <w:kern w:val="16"/>
      <w:sz w:val="22"/>
      <w:szCs w:val="16"/>
      <w14:ligatures w14:val="standardContextual"/>
      <w14:numForm w14:val="oldStyle"/>
      <w14:numSpacing w14:val="proportional"/>
      <w14:cntxtAlts/>
    </w:rPr>
  </w:style>
  <w:style w:type="paragraph" w:styleId="E-mailSignature">
    <w:name w:val="E-mail Signature"/>
    <w:basedOn w:val="Normal"/>
    <w:link w:val="E-mailSignatureChar"/>
    <w:uiPriority w:val="99"/>
    <w:semiHidden/>
    <w:unhideWhenUsed/>
    <w:rsid w:val="00572222"/>
    <w:pPr>
      <w:spacing w:after="0" w:line="240" w:lineRule="auto"/>
    </w:pPr>
  </w:style>
  <w:style w:type="character" w:customStyle="1" w:styleId="E-mailSignatureChar">
    <w:name w:val="E-mail Signature Char"/>
    <w:basedOn w:val="DefaultParagraphFont"/>
    <w:link w:val="E-mailSignature"/>
    <w:uiPriority w:val="99"/>
    <w:semiHidden/>
    <w:rsid w:val="00572222"/>
    <w:rPr>
      <w:kern w:val="16"/>
      <w:sz w:val="22"/>
      <w14:ligatures w14:val="standardContextual"/>
      <w14:numForm w14:val="oldStyle"/>
      <w14:numSpacing w14:val="proportional"/>
      <w14:cntxtAlts/>
    </w:rPr>
  </w:style>
  <w:style w:type="character" w:styleId="Emphasis">
    <w:name w:val="Emphasis"/>
    <w:basedOn w:val="DefaultParagraphFont"/>
    <w:uiPriority w:val="20"/>
    <w:semiHidden/>
    <w:qFormat/>
    <w:rsid w:val="00572222"/>
    <w:rPr>
      <w:i/>
      <w:iCs/>
      <w:sz w:val="22"/>
    </w:rPr>
  </w:style>
  <w:style w:type="character" w:styleId="EndnoteReference">
    <w:name w:val="endnote reference"/>
    <w:basedOn w:val="DefaultParagraphFont"/>
    <w:uiPriority w:val="99"/>
    <w:semiHidden/>
    <w:unhideWhenUsed/>
    <w:rsid w:val="00572222"/>
    <w:rPr>
      <w:sz w:val="22"/>
      <w:vertAlign w:val="superscript"/>
    </w:rPr>
  </w:style>
  <w:style w:type="paragraph" w:styleId="EndnoteText">
    <w:name w:val="endnote text"/>
    <w:basedOn w:val="Normal"/>
    <w:link w:val="EndnoteTextChar"/>
    <w:uiPriority w:val="99"/>
    <w:semiHidden/>
    <w:unhideWhenUsed/>
    <w:rsid w:val="00572222"/>
    <w:pPr>
      <w:spacing w:after="0" w:line="240" w:lineRule="auto"/>
    </w:pPr>
  </w:style>
  <w:style w:type="character" w:customStyle="1" w:styleId="EndnoteTextChar">
    <w:name w:val="Endnote Text Char"/>
    <w:basedOn w:val="DefaultParagraphFont"/>
    <w:link w:val="EndnoteText"/>
    <w:uiPriority w:val="99"/>
    <w:semiHidden/>
    <w:rsid w:val="00572222"/>
    <w:rPr>
      <w:kern w:val="16"/>
      <w:sz w:val="22"/>
      <w14:ligatures w14:val="standardContextual"/>
      <w14:numForm w14:val="oldStyle"/>
      <w14:numSpacing w14:val="proportional"/>
      <w14:cntxtAlts/>
    </w:rPr>
  </w:style>
  <w:style w:type="paragraph" w:styleId="EnvelopeAddress">
    <w:name w:val="envelope address"/>
    <w:basedOn w:val="Normal"/>
    <w:uiPriority w:val="99"/>
    <w:semiHidden/>
    <w:unhideWhenUsed/>
    <w:rsid w:val="0057222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72222"/>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0F51EC"/>
    <w:rPr>
      <w:color w:val="B38600" w:themeColor="accent2" w:themeShade="80"/>
      <w:sz w:val="22"/>
      <w:u w:val="single"/>
    </w:rPr>
  </w:style>
  <w:style w:type="character" w:styleId="FootnoteReference">
    <w:name w:val="footnote reference"/>
    <w:basedOn w:val="DefaultParagraphFont"/>
    <w:uiPriority w:val="99"/>
    <w:semiHidden/>
    <w:unhideWhenUsed/>
    <w:rsid w:val="00572222"/>
    <w:rPr>
      <w:sz w:val="22"/>
      <w:vertAlign w:val="superscript"/>
    </w:rPr>
  </w:style>
  <w:style w:type="paragraph" w:styleId="FootnoteText">
    <w:name w:val="footnote text"/>
    <w:basedOn w:val="Normal"/>
    <w:link w:val="FootnoteTextChar"/>
    <w:uiPriority w:val="99"/>
    <w:semiHidden/>
    <w:unhideWhenUsed/>
    <w:rsid w:val="00572222"/>
    <w:pPr>
      <w:spacing w:after="0" w:line="240" w:lineRule="auto"/>
    </w:pPr>
  </w:style>
  <w:style w:type="character" w:customStyle="1" w:styleId="FootnoteTextChar">
    <w:name w:val="Footnote Text Char"/>
    <w:basedOn w:val="DefaultParagraphFont"/>
    <w:link w:val="FootnoteText"/>
    <w:uiPriority w:val="99"/>
    <w:semiHidden/>
    <w:rsid w:val="00572222"/>
    <w:rPr>
      <w:kern w:val="16"/>
      <w:sz w:val="22"/>
      <w14:ligatures w14:val="standardContextual"/>
      <w14:numForm w14:val="oldStyle"/>
      <w14:numSpacing w14:val="proportional"/>
      <w14:cntxtAlts/>
    </w:rPr>
  </w:style>
  <w:style w:type="table" w:styleId="GridTable1Light">
    <w:name w:val="Grid Table 1 Light"/>
    <w:basedOn w:val="TableNormal"/>
    <w:uiPriority w:val="46"/>
    <w:rsid w:val="0057222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72222"/>
    <w:pPr>
      <w:spacing w:after="0" w:line="240" w:lineRule="auto"/>
    </w:pPr>
    <w:tblPr>
      <w:tblStyleRowBandSize w:val="1"/>
      <w:tblStyleColBandSize w:val="1"/>
      <w:tblBorders>
        <w:top w:val="single" w:sz="4" w:space="0" w:color="D68484" w:themeColor="accent1" w:themeTint="66"/>
        <w:left w:val="single" w:sz="4" w:space="0" w:color="D68484" w:themeColor="accent1" w:themeTint="66"/>
        <w:bottom w:val="single" w:sz="4" w:space="0" w:color="D68484" w:themeColor="accent1" w:themeTint="66"/>
        <w:right w:val="single" w:sz="4" w:space="0" w:color="D68484" w:themeColor="accent1" w:themeTint="66"/>
        <w:insideH w:val="single" w:sz="4" w:space="0" w:color="D68484" w:themeColor="accent1" w:themeTint="66"/>
        <w:insideV w:val="single" w:sz="4" w:space="0" w:color="D68484" w:themeColor="accent1" w:themeTint="66"/>
      </w:tblBorders>
    </w:tblPr>
    <w:tblStylePr w:type="firstRow">
      <w:rPr>
        <w:b/>
        <w:bCs/>
      </w:rPr>
      <w:tblPr/>
      <w:tcPr>
        <w:tcBorders>
          <w:bottom w:val="single" w:sz="12" w:space="0" w:color="C14646" w:themeColor="accent1" w:themeTint="99"/>
        </w:tcBorders>
      </w:tcPr>
    </w:tblStylePr>
    <w:tblStylePr w:type="lastRow">
      <w:rPr>
        <w:b/>
        <w:bCs/>
      </w:rPr>
      <w:tblPr/>
      <w:tcPr>
        <w:tcBorders>
          <w:top w:val="double" w:sz="2" w:space="0" w:color="C14646"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72222"/>
    <w:pPr>
      <w:spacing w:after="0" w:line="240" w:lineRule="auto"/>
    </w:pPr>
    <w:tblPr>
      <w:tblStyleRowBandSize w:val="1"/>
      <w:tblStyleColBandSize w:val="1"/>
      <w:tblBorders>
        <w:top w:val="single" w:sz="4" w:space="0" w:color="FFEFC1" w:themeColor="accent2" w:themeTint="66"/>
        <w:left w:val="single" w:sz="4" w:space="0" w:color="FFEFC1" w:themeColor="accent2" w:themeTint="66"/>
        <w:bottom w:val="single" w:sz="4" w:space="0" w:color="FFEFC1" w:themeColor="accent2" w:themeTint="66"/>
        <w:right w:val="single" w:sz="4" w:space="0" w:color="FFEFC1" w:themeColor="accent2" w:themeTint="66"/>
        <w:insideH w:val="single" w:sz="4" w:space="0" w:color="FFEFC1" w:themeColor="accent2" w:themeTint="66"/>
        <w:insideV w:val="single" w:sz="4" w:space="0" w:color="FFEFC1" w:themeColor="accent2" w:themeTint="66"/>
      </w:tblBorders>
    </w:tblPr>
    <w:tblStylePr w:type="firstRow">
      <w:rPr>
        <w:b/>
        <w:bCs/>
      </w:rPr>
      <w:tblPr/>
      <w:tcPr>
        <w:tcBorders>
          <w:bottom w:val="single" w:sz="12" w:space="0" w:color="FFE7A3" w:themeColor="accent2" w:themeTint="99"/>
        </w:tcBorders>
      </w:tcPr>
    </w:tblStylePr>
    <w:tblStylePr w:type="lastRow">
      <w:rPr>
        <w:b/>
        <w:bCs/>
      </w:rPr>
      <w:tblPr/>
      <w:tcPr>
        <w:tcBorders>
          <w:top w:val="double" w:sz="2" w:space="0" w:color="FFE7A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72222"/>
    <w:pPr>
      <w:spacing w:after="0" w:line="240" w:lineRule="auto"/>
    </w:pPr>
    <w:tblPr>
      <w:tblStyleRowBandSize w:val="1"/>
      <w:tblStyleColBandSize w:val="1"/>
      <w:tblBorders>
        <w:top w:val="single" w:sz="4" w:space="0" w:color="CEEBE6" w:themeColor="accent3" w:themeTint="66"/>
        <w:left w:val="single" w:sz="4" w:space="0" w:color="CEEBE6" w:themeColor="accent3" w:themeTint="66"/>
        <w:bottom w:val="single" w:sz="4" w:space="0" w:color="CEEBE6" w:themeColor="accent3" w:themeTint="66"/>
        <w:right w:val="single" w:sz="4" w:space="0" w:color="CEEBE6" w:themeColor="accent3" w:themeTint="66"/>
        <w:insideH w:val="single" w:sz="4" w:space="0" w:color="CEEBE6" w:themeColor="accent3" w:themeTint="66"/>
        <w:insideV w:val="single" w:sz="4" w:space="0" w:color="CEEBE6" w:themeColor="accent3" w:themeTint="66"/>
      </w:tblBorders>
    </w:tblPr>
    <w:tblStylePr w:type="firstRow">
      <w:rPr>
        <w:b/>
        <w:bCs/>
      </w:rPr>
      <w:tblPr/>
      <w:tcPr>
        <w:tcBorders>
          <w:bottom w:val="single" w:sz="12" w:space="0" w:color="B5E1D9" w:themeColor="accent3" w:themeTint="99"/>
        </w:tcBorders>
      </w:tcPr>
    </w:tblStylePr>
    <w:tblStylePr w:type="lastRow">
      <w:rPr>
        <w:b/>
        <w:bCs/>
      </w:rPr>
      <w:tblPr/>
      <w:tcPr>
        <w:tcBorders>
          <w:top w:val="double" w:sz="2" w:space="0" w:color="B5E1D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72222"/>
    <w:pPr>
      <w:spacing w:after="0" w:line="240" w:lineRule="auto"/>
    </w:pPr>
    <w:tblPr>
      <w:tblStyleRowBandSize w:val="1"/>
      <w:tblStyleColBandSize w:val="1"/>
      <w:tblBorders>
        <w:top w:val="single" w:sz="4" w:space="0" w:color="B2ADAD" w:themeColor="accent4" w:themeTint="66"/>
        <w:left w:val="single" w:sz="4" w:space="0" w:color="B2ADAD" w:themeColor="accent4" w:themeTint="66"/>
        <w:bottom w:val="single" w:sz="4" w:space="0" w:color="B2ADAD" w:themeColor="accent4" w:themeTint="66"/>
        <w:right w:val="single" w:sz="4" w:space="0" w:color="B2ADAD" w:themeColor="accent4" w:themeTint="66"/>
        <w:insideH w:val="single" w:sz="4" w:space="0" w:color="B2ADAD" w:themeColor="accent4" w:themeTint="66"/>
        <w:insideV w:val="single" w:sz="4" w:space="0" w:color="B2ADAD" w:themeColor="accent4" w:themeTint="66"/>
      </w:tblBorders>
    </w:tblPr>
    <w:tblStylePr w:type="firstRow">
      <w:rPr>
        <w:b/>
        <w:bCs/>
      </w:rPr>
      <w:tblPr/>
      <w:tcPr>
        <w:tcBorders>
          <w:bottom w:val="single" w:sz="12" w:space="0" w:color="8B8585" w:themeColor="accent4" w:themeTint="99"/>
        </w:tcBorders>
      </w:tcPr>
    </w:tblStylePr>
    <w:tblStylePr w:type="lastRow">
      <w:rPr>
        <w:b/>
        <w:bCs/>
      </w:rPr>
      <w:tblPr/>
      <w:tcPr>
        <w:tcBorders>
          <w:top w:val="double" w:sz="2" w:space="0" w:color="8B8585"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72222"/>
    <w:pPr>
      <w:spacing w:after="0" w:line="240" w:lineRule="auto"/>
    </w:pPr>
    <w:tblPr>
      <w:tblStyleRowBandSize w:val="1"/>
      <w:tblStyleColBandSize w:val="1"/>
      <w:tblBorders>
        <w:top w:val="single" w:sz="4" w:space="0" w:color="FFFFFF" w:themeColor="accent5" w:themeTint="66"/>
        <w:left w:val="single" w:sz="4" w:space="0" w:color="FFFFFF" w:themeColor="accent5" w:themeTint="66"/>
        <w:bottom w:val="single" w:sz="4" w:space="0" w:color="FFFFFF" w:themeColor="accent5" w:themeTint="66"/>
        <w:right w:val="single" w:sz="4" w:space="0" w:color="FFFFFF" w:themeColor="accent5" w:themeTint="66"/>
        <w:insideH w:val="single" w:sz="4" w:space="0" w:color="FFFFFF" w:themeColor="accent5" w:themeTint="66"/>
        <w:insideV w:val="single" w:sz="4" w:space="0" w:color="FFFFFF" w:themeColor="accent5" w:themeTint="66"/>
      </w:tblBorders>
    </w:tblPr>
    <w:tblStylePr w:type="firstRow">
      <w:rPr>
        <w:b/>
        <w:bCs/>
      </w:rPr>
      <w:tblPr/>
      <w:tcPr>
        <w:tcBorders>
          <w:bottom w:val="single" w:sz="12" w:space="0" w:color="FFFFFF" w:themeColor="accent5" w:themeTint="99"/>
        </w:tcBorders>
      </w:tcPr>
    </w:tblStylePr>
    <w:tblStylePr w:type="lastRow">
      <w:rPr>
        <w:b/>
        <w:bCs/>
      </w:rPr>
      <w:tblPr/>
      <w:tcPr>
        <w:tcBorders>
          <w:top w:val="double" w:sz="2" w:space="0" w:color="FFFFF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72222"/>
    <w:pPr>
      <w:spacing w:after="0" w:line="240" w:lineRule="auto"/>
    </w:pPr>
    <w:tblPr>
      <w:tblStyleRowBandSize w:val="1"/>
      <w:tblStyleColBandSize w:val="1"/>
      <w:tblBorders>
        <w:top w:val="single" w:sz="4" w:space="0" w:color="FFFFFF" w:themeColor="accent6" w:themeTint="66"/>
        <w:left w:val="single" w:sz="4" w:space="0" w:color="FFFFFF" w:themeColor="accent6" w:themeTint="66"/>
        <w:bottom w:val="single" w:sz="4" w:space="0" w:color="FFFFFF" w:themeColor="accent6" w:themeTint="66"/>
        <w:right w:val="single" w:sz="4" w:space="0" w:color="FFFFFF" w:themeColor="accent6" w:themeTint="66"/>
        <w:insideH w:val="single" w:sz="4" w:space="0" w:color="FFFFFF" w:themeColor="accent6" w:themeTint="66"/>
        <w:insideV w:val="single" w:sz="4" w:space="0" w:color="FFFFFF" w:themeColor="accent6" w:themeTint="66"/>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2" w:space="0" w:color="FFFF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7222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72222"/>
    <w:pPr>
      <w:spacing w:after="0" w:line="240" w:lineRule="auto"/>
    </w:pPr>
    <w:tblPr>
      <w:tblStyleRowBandSize w:val="1"/>
      <w:tblStyleColBandSize w:val="1"/>
      <w:tblBorders>
        <w:top w:val="single" w:sz="2" w:space="0" w:color="C14646" w:themeColor="accent1" w:themeTint="99"/>
        <w:bottom w:val="single" w:sz="2" w:space="0" w:color="C14646" w:themeColor="accent1" w:themeTint="99"/>
        <w:insideH w:val="single" w:sz="2" w:space="0" w:color="C14646" w:themeColor="accent1" w:themeTint="99"/>
        <w:insideV w:val="single" w:sz="2" w:space="0" w:color="C14646" w:themeColor="accent1" w:themeTint="99"/>
      </w:tblBorders>
    </w:tblPr>
    <w:tblStylePr w:type="firstRow">
      <w:rPr>
        <w:b/>
        <w:bCs/>
      </w:rPr>
      <w:tblPr/>
      <w:tcPr>
        <w:tcBorders>
          <w:top w:val="nil"/>
          <w:bottom w:val="single" w:sz="12" w:space="0" w:color="C14646" w:themeColor="accent1" w:themeTint="99"/>
          <w:insideH w:val="nil"/>
          <w:insideV w:val="nil"/>
        </w:tcBorders>
        <w:shd w:val="clear" w:color="auto" w:fill="FFFFFF" w:themeFill="background1"/>
      </w:tcPr>
    </w:tblStylePr>
    <w:tblStylePr w:type="lastRow">
      <w:rPr>
        <w:b/>
        <w:bCs/>
      </w:rPr>
      <w:tblPr/>
      <w:tcPr>
        <w:tcBorders>
          <w:top w:val="double" w:sz="2" w:space="0" w:color="C1464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2-Accent2">
    <w:name w:val="Grid Table 2 Accent 2"/>
    <w:basedOn w:val="TableNormal"/>
    <w:uiPriority w:val="47"/>
    <w:rsid w:val="00572222"/>
    <w:pPr>
      <w:spacing w:after="0" w:line="240" w:lineRule="auto"/>
    </w:pPr>
    <w:tblPr>
      <w:tblStyleRowBandSize w:val="1"/>
      <w:tblStyleColBandSize w:val="1"/>
      <w:tblBorders>
        <w:top w:val="single" w:sz="2" w:space="0" w:color="FFE7A3" w:themeColor="accent2" w:themeTint="99"/>
        <w:bottom w:val="single" w:sz="2" w:space="0" w:color="FFE7A3" w:themeColor="accent2" w:themeTint="99"/>
        <w:insideH w:val="single" w:sz="2" w:space="0" w:color="FFE7A3" w:themeColor="accent2" w:themeTint="99"/>
        <w:insideV w:val="single" w:sz="2" w:space="0" w:color="FFE7A3" w:themeColor="accent2" w:themeTint="99"/>
      </w:tblBorders>
    </w:tblPr>
    <w:tblStylePr w:type="firstRow">
      <w:rPr>
        <w:b/>
        <w:bCs/>
      </w:rPr>
      <w:tblPr/>
      <w:tcPr>
        <w:tcBorders>
          <w:top w:val="nil"/>
          <w:bottom w:val="single" w:sz="12" w:space="0" w:color="FFE7A3" w:themeColor="accent2" w:themeTint="99"/>
          <w:insideH w:val="nil"/>
          <w:insideV w:val="nil"/>
        </w:tcBorders>
        <w:shd w:val="clear" w:color="auto" w:fill="FFFFFF" w:themeFill="background1"/>
      </w:tcPr>
    </w:tblStylePr>
    <w:tblStylePr w:type="lastRow">
      <w:rPr>
        <w:b/>
        <w:bCs/>
      </w:rPr>
      <w:tblPr/>
      <w:tcPr>
        <w:tcBorders>
          <w:top w:val="double" w:sz="2" w:space="0" w:color="FFE7A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2-Accent3">
    <w:name w:val="Grid Table 2 Accent 3"/>
    <w:basedOn w:val="TableNormal"/>
    <w:uiPriority w:val="47"/>
    <w:rsid w:val="00572222"/>
    <w:pPr>
      <w:spacing w:after="0" w:line="240" w:lineRule="auto"/>
    </w:pPr>
    <w:tblPr>
      <w:tblStyleRowBandSize w:val="1"/>
      <w:tblStyleColBandSize w:val="1"/>
      <w:tblBorders>
        <w:top w:val="single" w:sz="2" w:space="0" w:color="B5E1D9" w:themeColor="accent3" w:themeTint="99"/>
        <w:bottom w:val="single" w:sz="2" w:space="0" w:color="B5E1D9" w:themeColor="accent3" w:themeTint="99"/>
        <w:insideH w:val="single" w:sz="2" w:space="0" w:color="B5E1D9" w:themeColor="accent3" w:themeTint="99"/>
        <w:insideV w:val="single" w:sz="2" w:space="0" w:color="B5E1D9" w:themeColor="accent3" w:themeTint="99"/>
      </w:tblBorders>
    </w:tblPr>
    <w:tblStylePr w:type="firstRow">
      <w:rPr>
        <w:b/>
        <w:bCs/>
      </w:rPr>
      <w:tblPr/>
      <w:tcPr>
        <w:tcBorders>
          <w:top w:val="nil"/>
          <w:bottom w:val="single" w:sz="12" w:space="0" w:color="B5E1D9" w:themeColor="accent3" w:themeTint="99"/>
          <w:insideH w:val="nil"/>
          <w:insideV w:val="nil"/>
        </w:tcBorders>
        <w:shd w:val="clear" w:color="auto" w:fill="FFFFFF" w:themeFill="background1"/>
      </w:tcPr>
    </w:tblStylePr>
    <w:tblStylePr w:type="lastRow">
      <w:rPr>
        <w:b/>
        <w:bCs/>
      </w:rPr>
      <w:tblPr/>
      <w:tcPr>
        <w:tcBorders>
          <w:top w:val="double" w:sz="2" w:space="0" w:color="B5E1D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2-Accent4">
    <w:name w:val="Grid Table 2 Accent 4"/>
    <w:basedOn w:val="TableNormal"/>
    <w:uiPriority w:val="47"/>
    <w:rsid w:val="00572222"/>
    <w:pPr>
      <w:spacing w:after="0" w:line="240" w:lineRule="auto"/>
    </w:pPr>
    <w:tblPr>
      <w:tblStyleRowBandSize w:val="1"/>
      <w:tblStyleColBandSize w:val="1"/>
      <w:tblBorders>
        <w:top w:val="single" w:sz="2" w:space="0" w:color="8B8585" w:themeColor="accent4" w:themeTint="99"/>
        <w:bottom w:val="single" w:sz="2" w:space="0" w:color="8B8585" w:themeColor="accent4" w:themeTint="99"/>
        <w:insideH w:val="single" w:sz="2" w:space="0" w:color="8B8585" w:themeColor="accent4" w:themeTint="99"/>
        <w:insideV w:val="single" w:sz="2" w:space="0" w:color="8B8585" w:themeColor="accent4" w:themeTint="99"/>
      </w:tblBorders>
    </w:tblPr>
    <w:tblStylePr w:type="firstRow">
      <w:rPr>
        <w:b/>
        <w:bCs/>
      </w:rPr>
      <w:tblPr/>
      <w:tcPr>
        <w:tcBorders>
          <w:top w:val="nil"/>
          <w:bottom w:val="single" w:sz="12" w:space="0" w:color="8B8585" w:themeColor="accent4" w:themeTint="99"/>
          <w:insideH w:val="nil"/>
          <w:insideV w:val="nil"/>
        </w:tcBorders>
        <w:shd w:val="clear" w:color="auto" w:fill="FFFFFF" w:themeFill="background1"/>
      </w:tcPr>
    </w:tblStylePr>
    <w:tblStylePr w:type="lastRow">
      <w:rPr>
        <w:b/>
        <w:bCs/>
      </w:rPr>
      <w:tblPr/>
      <w:tcPr>
        <w:tcBorders>
          <w:top w:val="double" w:sz="2" w:space="0" w:color="8B8585"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2-Accent5">
    <w:name w:val="Grid Table 2 Accent 5"/>
    <w:basedOn w:val="TableNormal"/>
    <w:uiPriority w:val="47"/>
    <w:rsid w:val="00572222"/>
    <w:pPr>
      <w:spacing w:after="0" w:line="240" w:lineRule="auto"/>
    </w:pPr>
    <w:tblPr>
      <w:tblStyleRowBandSize w:val="1"/>
      <w:tblStyleColBandSize w:val="1"/>
      <w:tblBorders>
        <w:top w:val="single" w:sz="2" w:space="0" w:color="FFFFFF" w:themeColor="accent5" w:themeTint="99"/>
        <w:bottom w:val="single" w:sz="2" w:space="0" w:color="FFFFFF" w:themeColor="accent5" w:themeTint="99"/>
        <w:insideH w:val="single" w:sz="2" w:space="0" w:color="FFFFFF" w:themeColor="accent5" w:themeTint="99"/>
        <w:insideV w:val="single" w:sz="2" w:space="0" w:color="FFFFFF" w:themeColor="accent5" w:themeTint="99"/>
      </w:tblBorders>
    </w:tblPr>
    <w:tblStylePr w:type="firstRow">
      <w:rPr>
        <w:b/>
        <w:bCs/>
      </w:rPr>
      <w:tblPr/>
      <w:tcPr>
        <w:tcBorders>
          <w:top w:val="nil"/>
          <w:bottom w:val="single" w:sz="12" w:space="0" w:color="FFFFFF" w:themeColor="accent5" w:themeTint="99"/>
          <w:insideH w:val="nil"/>
          <w:insideV w:val="nil"/>
        </w:tcBorders>
        <w:shd w:val="clear" w:color="auto" w:fill="FFFFFF" w:themeFill="background1"/>
      </w:tcPr>
    </w:tblStylePr>
    <w:tblStylePr w:type="lastRow">
      <w:rPr>
        <w:b/>
        <w:bCs/>
      </w:rPr>
      <w:tblPr/>
      <w:tcPr>
        <w:tcBorders>
          <w:top w:val="double" w:sz="2" w:space="0" w:color="FFFF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2-Accent6">
    <w:name w:val="Grid Table 2 Accent 6"/>
    <w:basedOn w:val="TableNormal"/>
    <w:uiPriority w:val="47"/>
    <w:rsid w:val="00572222"/>
    <w:pPr>
      <w:spacing w:after="0" w:line="240" w:lineRule="auto"/>
    </w:pPr>
    <w:tblPr>
      <w:tblStyleRowBandSize w:val="1"/>
      <w:tblStyleColBandSize w:val="1"/>
      <w:tblBorders>
        <w:top w:val="single" w:sz="2" w:space="0" w:color="FFFFFF" w:themeColor="accent6" w:themeTint="99"/>
        <w:bottom w:val="single" w:sz="2" w:space="0" w:color="FFFFFF" w:themeColor="accent6" w:themeTint="99"/>
        <w:insideH w:val="single" w:sz="2" w:space="0" w:color="FFFFFF" w:themeColor="accent6" w:themeTint="99"/>
        <w:insideV w:val="single" w:sz="2" w:space="0" w:color="FFFFFF" w:themeColor="accent6" w:themeTint="99"/>
      </w:tblBorders>
    </w:tblPr>
    <w:tblStylePr w:type="firstRow">
      <w:rPr>
        <w:b/>
        <w:bCs/>
      </w:rPr>
      <w:tblPr/>
      <w:tcPr>
        <w:tcBorders>
          <w:top w:val="nil"/>
          <w:bottom w:val="single" w:sz="12" w:space="0" w:color="FFFFFF" w:themeColor="accent6" w:themeTint="99"/>
          <w:insideH w:val="nil"/>
          <w:insideV w:val="nil"/>
        </w:tcBorders>
        <w:shd w:val="clear" w:color="auto" w:fill="FFFFFF" w:themeFill="background1"/>
      </w:tcPr>
    </w:tblStylePr>
    <w:tblStylePr w:type="lastRow">
      <w:rPr>
        <w:b/>
        <w:bCs/>
      </w:rPr>
      <w:tblPr/>
      <w:tcPr>
        <w:tcBorders>
          <w:top w:val="double" w:sz="2" w:space="0" w:color="FFF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3">
    <w:name w:val="Grid Table 3"/>
    <w:basedOn w:val="TableNormal"/>
    <w:uiPriority w:val="48"/>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bottom w:val="single" w:sz="4" w:space="0" w:color="C14646" w:themeColor="accent1" w:themeTint="99"/>
        </w:tcBorders>
      </w:tcPr>
    </w:tblStylePr>
    <w:tblStylePr w:type="nwCell">
      <w:tblPr/>
      <w:tcPr>
        <w:tcBorders>
          <w:bottom w:val="single" w:sz="4" w:space="0" w:color="C14646" w:themeColor="accent1" w:themeTint="99"/>
        </w:tcBorders>
      </w:tcPr>
    </w:tblStylePr>
    <w:tblStylePr w:type="seCell">
      <w:tblPr/>
      <w:tcPr>
        <w:tcBorders>
          <w:top w:val="single" w:sz="4" w:space="0" w:color="C14646" w:themeColor="accent1" w:themeTint="99"/>
        </w:tcBorders>
      </w:tcPr>
    </w:tblStylePr>
    <w:tblStylePr w:type="swCell">
      <w:tblPr/>
      <w:tcPr>
        <w:tcBorders>
          <w:top w:val="single" w:sz="4" w:space="0" w:color="C14646" w:themeColor="accent1" w:themeTint="99"/>
        </w:tcBorders>
      </w:tcPr>
    </w:tblStylePr>
  </w:style>
  <w:style w:type="table" w:styleId="GridTable3-Accent2">
    <w:name w:val="Grid Table 3 Accent 2"/>
    <w:basedOn w:val="TableNormal"/>
    <w:uiPriority w:val="48"/>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bottom w:val="single" w:sz="4" w:space="0" w:color="FFE7A3" w:themeColor="accent2" w:themeTint="99"/>
        </w:tcBorders>
      </w:tcPr>
    </w:tblStylePr>
    <w:tblStylePr w:type="nwCell">
      <w:tblPr/>
      <w:tcPr>
        <w:tcBorders>
          <w:bottom w:val="single" w:sz="4" w:space="0" w:color="FFE7A3" w:themeColor="accent2" w:themeTint="99"/>
        </w:tcBorders>
      </w:tcPr>
    </w:tblStylePr>
    <w:tblStylePr w:type="seCell">
      <w:tblPr/>
      <w:tcPr>
        <w:tcBorders>
          <w:top w:val="single" w:sz="4" w:space="0" w:color="FFE7A3" w:themeColor="accent2" w:themeTint="99"/>
        </w:tcBorders>
      </w:tcPr>
    </w:tblStylePr>
    <w:tblStylePr w:type="swCell">
      <w:tblPr/>
      <w:tcPr>
        <w:tcBorders>
          <w:top w:val="single" w:sz="4" w:space="0" w:color="FFE7A3" w:themeColor="accent2" w:themeTint="99"/>
        </w:tcBorders>
      </w:tcPr>
    </w:tblStylePr>
  </w:style>
  <w:style w:type="table" w:styleId="GridTable3-Accent3">
    <w:name w:val="Grid Table 3 Accent 3"/>
    <w:basedOn w:val="TableNormal"/>
    <w:uiPriority w:val="48"/>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bottom w:val="single" w:sz="4" w:space="0" w:color="B5E1D9" w:themeColor="accent3" w:themeTint="99"/>
        </w:tcBorders>
      </w:tcPr>
    </w:tblStylePr>
    <w:tblStylePr w:type="nwCell">
      <w:tblPr/>
      <w:tcPr>
        <w:tcBorders>
          <w:bottom w:val="single" w:sz="4" w:space="0" w:color="B5E1D9" w:themeColor="accent3" w:themeTint="99"/>
        </w:tcBorders>
      </w:tcPr>
    </w:tblStylePr>
    <w:tblStylePr w:type="seCell">
      <w:tblPr/>
      <w:tcPr>
        <w:tcBorders>
          <w:top w:val="single" w:sz="4" w:space="0" w:color="B5E1D9" w:themeColor="accent3" w:themeTint="99"/>
        </w:tcBorders>
      </w:tcPr>
    </w:tblStylePr>
    <w:tblStylePr w:type="swCell">
      <w:tblPr/>
      <w:tcPr>
        <w:tcBorders>
          <w:top w:val="single" w:sz="4" w:space="0" w:color="B5E1D9" w:themeColor="accent3" w:themeTint="99"/>
        </w:tcBorders>
      </w:tcPr>
    </w:tblStylePr>
  </w:style>
  <w:style w:type="table" w:styleId="GridTable3-Accent4">
    <w:name w:val="Grid Table 3 Accent 4"/>
    <w:basedOn w:val="TableNormal"/>
    <w:uiPriority w:val="48"/>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bottom w:val="single" w:sz="4" w:space="0" w:color="8B8585" w:themeColor="accent4" w:themeTint="99"/>
        </w:tcBorders>
      </w:tcPr>
    </w:tblStylePr>
    <w:tblStylePr w:type="nwCell">
      <w:tblPr/>
      <w:tcPr>
        <w:tcBorders>
          <w:bottom w:val="single" w:sz="4" w:space="0" w:color="8B8585" w:themeColor="accent4" w:themeTint="99"/>
        </w:tcBorders>
      </w:tcPr>
    </w:tblStylePr>
    <w:tblStylePr w:type="seCell">
      <w:tblPr/>
      <w:tcPr>
        <w:tcBorders>
          <w:top w:val="single" w:sz="4" w:space="0" w:color="8B8585" w:themeColor="accent4" w:themeTint="99"/>
        </w:tcBorders>
      </w:tcPr>
    </w:tblStylePr>
    <w:tblStylePr w:type="swCell">
      <w:tblPr/>
      <w:tcPr>
        <w:tcBorders>
          <w:top w:val="single" w:sz="4" w:space="0" w:color="8B8585" w:themeColor="accent4" w:themeTint="99"/>
        </w:tcBorders>
      </w:tcPr>
    </w:tblStylePr>
  </w:style>
  <w:style w:type="table" w:styleId="GridTable3-Accent5">
    <w:name w:val="Grid Table 3 Accent 5"/>
    <w:basedOn w:val="TableNormal"/>
    <w:uiPriority w:val="48"/>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bottom w:val="single" w:sz="4" w:space="0" w:color="FFFFFF" w:themeColor="accent5" w:themeTint="99"/>
        </w:tcBorders>
      </w:tcPr>
    </w:tblStylePr>
    <w:tblStylePr w:type="nwCell">
      <w:tblPr/>
      <w:tcPr>
        <w:tcBorders>
          <w:bottom w:val="single" w:sz="4" w:space="0" w:color="FFFFFF" w:themeColor="accent5" w:themeTint="99"/>
        </w:tcBorders>
      </w:tcPr>
    </w:tblStylePr>
    <w:tblStylePr w:type="seCell">
      <w:tblPr/>
      <w:tcPr>
        <w:tcBorders>
          <w:top w:val="single" w:sz="4" w:space="0" w:color="FFFFFF" w:themeColor="accent5" w:themeTint="99"/>
        </w:tcBorders>
      </w:tcPr>
    </w:tblStylePr>
    <w:tblStylePr w:type="swCell">
      <w:tblPr/>
      <w:tcPr>
        <w:tcBorders>
          <w:top w:val="single" w:sz="4" w:space="0" w:color="FFFFFF" w:themeColor="accent5" w:themeTint="99"/>
        </w:tcBorders>
      </w:tcPr>
    </w:tblStylePr>
  </w:style>
  <w:style w:type="table" w:styleId="GridTable3-Accent6">
    <w:name w:val="Grid Table 3 Accent 6"/>
    <w:basedOn w:val="TableNormal"/>
    <w:uiPriority w:val="48"/>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table" w:styleId="GridTable4">
    <w:name w:val="Grid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color w:val="FFFFFF" w:themeColor="background1"/>
      </w:rPr>
      <w:tblPr/>
      <w:tcPr>
        <w:tcBorders>
          <w:top w:val="single" w:sz="4" w:space="0" w:color="4B1919" w:themeColor="accent1"/>
          <w:left w:val="single" w:sz="4" w:space="0" w:color="4B1919" w:themeColor="accent1"/>
          <w:bottom w:val="single" w:sz="4" w:space="0" w:color="4B1919" w:themeColor="accent1"/>
          <w:right w:val="single" w:sz="4" w:space="0" w:color="4B1919" w:themeColor="accent1"/>
          <w:insideH w:val="nil"/>
          <w:insideV w:val="nil"/>
        </w:tcBorders>
        <w:shd w:val="clear" w:color="auto" w:fill="4B1919" w:themeFill="accent1"/>
      </w:tcPr>
    </w:tblStylePr>
    <w:tblStylePr w:type="lastRow">
      <w:rPr>
        <w:b/>
        <w:bCs/>
      </w:rPr>
      <w:tblPr/>
      <w:tcPr>
        <w:tcBorders>
          <w:top w:val="double" w:sz="4" w:space="0" w:color="4B1919" w:themeColor="accent1"/>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4-Accent2">
    <w:name w:val="Grid Table 4 Accent 2"/>
    <w:basedOn w:val="TableNormal"/>
    <w:uiPriority w:val="49"/>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color w:val="FFFFFF" w:themeColor="background1"/>
      </w:rPr>
      <w:tblPr/>
      <w:tcPr>
        <w:tcBorders>
          <w:top w:val="single" w:sz="4" w:space="0" w:color="FFD966" w:themeColor="accent2"/>
          <w:left w:val="single" w:sz="4" w:space="0" w:color="FFD966" w:themeColor="accent2"/>
          <w:bottom w:val="single" w:sz="4" w:space="0" w:color="FFD966" w:themeColor="accent2"/>
          <w:right w:val="single" w:sz="4" w:space="0" w:color="FFD966" w:themeColor="accent2"/>
          <w:insideH w:val="nil"/>
          <w:insideV w:val="nil"/>
        </w:tcBorders>
        <w:shd w:val="clear" w:color="auto" w:fill="FFD966" w:themeFill="accent2"/>
      </w:tcPr>
    </w:tblStylePr>
    <w:tblStylePr w:type="lastRow">
      <w:rPr>
        <w:b/>
        <w:bCs/>
      </w:rPr>
      <w:tblPr/>
      <w:tcPr>
        <w:tcBorders>
          <w:top w:val="double" w:sz="4" w:space="0" w:color="FFD966" w:themeColor="accent2"/>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4-Accent3">
    <w:name w:val="Grid Table 4 Accent 3"/>
    <w:basedOn w:val="TableNormal"/>
    <w:uiPriority w:val="49"/>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color w:val="FFFFFF" w:themeColor="background1"/>
      </w:rPr>
      <w:tblPr/>
      <w:tcPr>
        <w:tcBorders>
          <w:top w:val="single" w:sz="4" w:space="0" w:color="85CDC1" w:themeColor="accent3"/>
          <w:left w:val="single" w:sz="4" w:space="0" w:color="85CDC1" w:themeColor="accent3"/>
          <w:bottom w:val="single" w:sz="4" w:space="0" w:color="85CDC1" w:themeColor="accent3"/>
          <w:right w:val="single" w:sz="4" w:space="0" w:color="85CDC1" w:themeColor="accent3"/>
          <w:insideH w:val="nil"/>
          <w:insideV w:val="nil"/>
        </w:tcBorders>
        <w:shd w:val="clear" w:color="auto" w:fill="85CDC1" w:themeFill="accent3"/>
      </w:tcPr>
    </w:tblStylePr>
    <w:tblStylePr w:type="lastRow">
      <w:rPr>
        <w:b/>
        <w:bCs/>
      </w:rPr>
      <w:tblPr/>
      <w:tcPr>
        <w:tcBorders>
          <w:top w:val="double" w:sz="4" w:space="0" w:color="85CDC1" w:themeColor="accent3"/>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4-Accent4">
    <w:name w:val="Grid Table 4 Accent 4"/>
    <w:basedOn w:val="TableNormal"/>
    <w:uiPriority w:val="49"/>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color w:val="FFFFFF" w:themeColor="background1"/>
      </w:rPr>
      <w:tblPr/>
      <w:tcPr>
        <w:tcBorders>
          <w:top w:val="single" w:sz="4" w:space="0" w:color="3B3838" w:themeColor="accent4"/>
          <w:left w:val="single" w:sz="4" w:space="0" w:color="3B3838" w:themeColor="accent4"/>
          <w:bottom w:val="single" w:sz="4" w:space="0" w:color="3B3838" w:themeColor="accent4"/>
          <w:right w:val="single" w:sz="4" w:space="0" w:color="3B3838" w:themeColor="accent4"/>
          <w:insideH w:val="nil"/>
          <w:insideV w:val="nil"/>
        </w:tcBorders>
        <w:shd w:val="clear" w:color="auto" w:fill="3B3838" w:themeFill="accent4"/>
      </w:tcPr>
    </w:tblStylePr>
    <w:tblStylePr w:type="lastRow">
      <w:rPr>
        <w:b/>
        <w:bCs/>
      </w:rPr>
      <w:tblPr/>
      <w:tcPr>
        <w:tcBorders>
          <w:top w:val="double" w:sz="4" w:space="0" w:color="3B3838" w:themeColor="accent4"/>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4-Accent5">
    <w:name w:val="Grid Table 4 Accent 5"/>
    <w:basedOn w:val="TableNormal"/>
    <w:uiPriority w:val="49"/>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color w:val="FFFFFF" w:themeColor="background1"/>
      </w:rPr>
      <w:tblPr/>
      <w:tcPr>
        <w:tcBorders>
          <w:top w:val="single" w:sz="4" w:space="0" w:color="FFFFFF" w:themeColor="accent5"/>
          <w:left w:val="single" w:sz="4" w:space="0" w:color="FFFFFF" w:themeColor="accent5"/>
          <w:bottom w:val="single" w:sz="4" w:space="0" w:color="FFFFFF" w:themeColor="accent5"/>
          <w:right w:val="single" w:sz="4" w:space="0" w:color="FFFFFF" w:themeColor="accent5"/>
          <w:insideH w:val="nil"/>
          <w:insideV w:val="nil"/>
        </w:tcBorders>
        <w:shd w:val="clear" w:color="auto" w:fill="FFFFFF" w:themeFill="accent5"/>
      </w:tcPr>
    </w:tblStylePr>
    <w:tblStylePr w:type="lastRow">
      <w:rPr>
        <w:b/>
        <w:bCs/>
      </w:rPr>
      <w:tblPr/>
      <w:tcPr>
        <w:tcBorders>
          <w:top w:val="double" w:sz="4" w:space="0" w:color="FFFFFF" w:themeColor="accent5"/>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4-Accent6">
    <w:name w:val="Grid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insideV w:val="nil"/>
        </w:tcBorders>
        <w:shd w:val="clear" w:color="auto" w:fill="FFFFFF" w:themeFill="accent6"/>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5Dark">
    <w:name w:val="Grid Table 5 Dark"/>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C1C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191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191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191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1919" w:themeFill="accent1"/>
      </w:tcPr>
    </w:tblStylePr>
    <w:tblStylePr w:type="band1Vert">
      <w:tblPr/>
      <w:tcPr>
        <w:shd w:val="clear" w:color="auto" w:fill="D68484" w:themeFill="accent1" w:themeFillTint="66"/>
      </w:tcPr>
    </w:tblStylePr>
    <w:tblStylePr w:type="band1Horz">
      <w:tblPr/>
      <w:tcPr>
        <w:shd w:val="clear" w:color="auto" w:fill="D68484" w:themeFill="accent1" w:themeFillTint="66"/>
      </w:tcPr>
    </w:tblStylePr>
  </w:style>
  <w:style w:type="table" w:styleId="GridTable5Dark-Accent2">
    <w:name w:val="Grid Table 5 Dark Accent 2"/>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7E0"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96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96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96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966" w:themeFill="accent2"/>
      </w:tcPr>
    </w:tblStylePr>
    <w:tblStylePr w:type="band1Vert">
      <w:tblPr/>
      <w:tcPr>
        <w:shd w:val="clear" w:color="auto" w:fill="FFEFC1" w:themeFill="accent2" w:themeFillTint="66"/>
      </w:tcPr>
    </w:tblStylePr>
    <w:tblStylePr w:type="band1Horz">
      <w:tblPr/>
      <w:tcPr>
        <w:shd w:val="clear" w:color="auto" w:fill="FFEFC1" w:themeFill="accent2" w:themeFillTint="66"/>
      </w:tcPr>
    </w:tblStylePr>
  </w:style>
  <w:style w:type="table" w:styleId="GridTable5Dark-Accent3">
    <w:name w:val="Grid Table 5 Dark Accent 3"/>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F5F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CDC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CDC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CDC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CDC1" w:themeFill="accent3"/>
      </w:tcPr>
    </w:tblStylePr>
    <w:tblStylePr w:type="band1Vert">
      <w:tblPr/>
      <w:tcPr>
        <w:shd w:val="clear" w:color="auto" w:fill="CEEBE6" w:themeFill="accent3" w:themeFillTint="66"/>
      </w:tcPr>
    </w:tblStylePr>
    <w:tblStylePr w:type="band1Horz">
      <w:tblPr/>
      <w:tcPr>
        <w:shd w:val="clear" w:color="auto" w:fill="CEEBE6" w:themeFill="accent3" w:themeFillTint="66"/>
      </w:tcPr>
    </w:tblStylePr>
  </w:style>
  <w:style w:type="table" w:styleId="GridTable5Dark-Accent4">
    <w:name w:val="Grid Table 5 Dark Accent 4"/>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6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B383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B383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B383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B3838" w:themeFill="accent4"/>
      </w:tcPr>
    </w:tblStylePr>
    <w:tblStylePr w:type="band1Vert">
      <w:tblPr/>
      <w:tcPr>
        <w:shd w:val="clear" w:color="auto" w:fill="B2ADAD" w:themeFill="accent4" w:themeFillTint="66"/>
      </w:tcPr>
    </w:tblStylePr>
    <w:tblStylePr w:type="band1Horz">
      <w:tblPr/>
      <w:tcPr>
        <w:shd w:val="clear" w:color="auto" w:fill="B2ADAD" w:themeFill="accent4" w:themeFillTint="66"/>
      </w:tcPr>
    </w:tblStylePr>
  </w:style>
  <w:style w:type="table" w:styleId="GridTable5Dark-Accent5">
    <w:name w:val="Grid Table 5 Dark Accent 5"/>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5"/>
      </w:tcPr>
    </w:tblStylePr>
    <w:tblStylePr w:type="band1Vert">
      <w:tblPr/>
      <w:tcPr>
        <w:shd w:val="clear" w:color="auto" w:fill="FFFFFF" w:themeFill="accent5" w:themeFillTint="66"/>
      </w:tcPr>
    </w:tblStylePr>
    <w:tblStylePr w:type="band1Horz">
      <w:tblPr/>
      <w:tcPr>
        <w:shd w:val="clear" w:color="auto" w:fill="FFFFFF" w:themeFill="accent5" w:themeFillTint="66"/>
      </w:tcPr>
    </w:tblStylePr>
  </w:style>
  <w:style w:type="table" w:styleId="GridTable5Dark-Accent6">
    <w:name w:val="Grid Table 5 Dark Accent 6"/>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6"/>
      </w:tcPr>
    </w:tblStylePr>
    <w:tblStylePr w:type="band1Vert">
      <w:tblPr/>
      <w:tcPr>
        <w:shd w:val="clear" w:color="auto" w:fill="FFFFFF" w:themeFill="accent6" w:themeFillTint="66"/>
      </w:tcPr>
    </w:tblStylePr>
    <w:tblStylePr w:type="band1Horz">
      <w:tblPr/>
      <w:tcPr>
        <w:shd w:val="clear" w:color="auto" w:fill="FFFFFF" w:themeFill="accent6" w:themeFillTint="66"/>
      </w:tcPr>
    </w:tblStylePr>
  </w:style>
  <w:style w:type="table" w:styleId="GridTable6Colorful">
    <w:name w:val="Grid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72222"/>
    <w:pPr>
      <w:spacing w:after="0" w:line="240" w:lineRule="auto"/>
    </w:pPr>
    <w:rPr>
      <w:color w:val="381212" w:themeColor="accent1" w:themeShade="BF"/>
    </w:r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bottom w:val="single" w:sz="12" w:space="0" w:color="C14646" w:themeColor="accent1" w:themeTint="99"/>
        </w:tcBorders>
      </w:tcPr>
    </w:tblStylePr>
    <w:tblStylePr w:type="lastRow">
      <w:rPr>
        <w:b/>
        <w:bCs/>
      </w:rPr>
      <w:tblPr/>
      <w:tcPr>
        <w:tcBorders>
          <w:top w:val="doub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6Colorful-Accent2">
    <w:name w:val="Grid Table 6 Colorful Accent 2"/>
    <w:basedOn w:val="TableNormal"/>
    <w:uiPriority w:val="51"/>
    <w:rsid w:val="00572222"/>
    <w:pPr>
      <w:spacing w:after="0" w:line="240" w:lineRule="auto"/>
    </w:pPr>
    <w:rPr>
      <w:color w:val="FFC20C" w:themeColor="accent2" w:themeShade="BF"/>
    </w:r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bottom w:val="single" w:sz="12" w:space="0" w:color="FFE7A3" w:themeColor="accent2" w:themeTint="99"/>
        </w:tcBorders>
      </w:tcPr>
    </w:tblStylePr>
    <w:tblStylePr w:type="lastRow">
      <w:rPr>
        <w:b/>
        <w:bCs/>
      </w:rPr>
      <w:tblPr/>
      <w:tcPr>
        <w:tcBorders>
          <w:top w:val="doub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6Colorful-Accent3">
    <w:name w:val="Grid Table 6 Colorful Accent 3"/>
    <w:basedOn w:val="TableNormal"/>
    <w:uiPriority w:val="51"/>
    <w:rsid w:val="00572222"/>
    <w:pPr>
      <w:spacing w:after="0" w:line="240" w:lineRule="auto"/>
    </w:pPr>
    <w:rPr>
      <w:color w:val="49B3A1" w:themeColor="accent3" w:themeShade="BF"/>
    </w:r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bottom w:val="single" w:sz="12" w:space="0" w:color="B5E1D9" w:themeColor="accent3" w:themeTint="99"/>
        </w:tcBorders>
      </w:tcPr>
    </w:tblStylePr>
    <w:tblStylePr w:type="lastRow">
      <w:rPr>
        <w:b/>
        <w:bCs/>
      </w:rPr>
      <w:tblPr/>
      <w:tcPr>
        <w:tcBorders>
          <w:top w:val="doub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6Colorful-Accent4">
    <w:name w:val="Grid Table 6 Colorful Accent 4"/>
    <w:basedOn w:val="TableNormal"/>
    <w:uiPriority w:val="51"/>
    <w:rsid w:val="00572222"/>
    <w:pPr>
      <w:spacing w:after="0" w:line="240" w:lineRule="auto"/>
    </w:pPr>
    <w:rPr>
      <w:color w:val="2C2A2A" w:themeColor="accent4" w:themeShade="BF"/>
    </w:r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bottom w:val="single" w:sz="12" w:space="0" w:color="8B8585" w:themeColor="accent4" w:themeTint="99"/>
        </w:tcBorders>
      </w:tcPr>
    </w:tblStylePr>
    <w:tblStylePr w:type="lastRow">
      <w:rPr>
        <w:b/>
        <w:bCs/>
      </w:rPr>
      <w:tblPr/>
      <w:tcPr>
        <w:tcBorders>
          <w:top w:val="doub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6Colorful-Accent5">
    <w:name w:val="Grid Table 6 Colorful Accent 5"/>
    <w:basedOn w:val="TableNormal"/>
    <w:uiPriority w:val="51"/>
    <w:rsid w:val="00572222"/>
    <w:pPr>
      <w:spacing w:after="0" w:line="240" w:lineRule="auto"/>
    </w:pPr>
    <w:rPr>
      <w:color w:val="BFBFBF" w:themeColor="accent5" w:themeShade="BF"/>
    </w:r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bottom w:val="single" w:sz="12" w:space="0" w:color="FFFFFF" w:themeColor="accent5" w:themeTint="99"/>
        </w:tcBorders>
      </w:tcPr>
    </w:tblStylePr>
    <w:tblStylePr w:type="lastRow">
      <w:rPr>
        <w:b/>
        <w:bCs/>
      </w:rPr>
      <w:tblPr/>
      <w:tcPr>
        <w:tcBorders>
          <w:top w:val="doub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6Colorful-Accent6">
    <w:name w:val="Grid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7Colorful">
    <w:name w:val="Grid Table 7 Colorful"/>
    <w:basedOn w:val="TableNormal"/>
    <w:uiPriority w:val="52"/>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72222"/>
    <w:pPr>
      <w:spacing w:after="0" w:line="240" w:lineRule="auto"/>
    </w:pPr>
    <w:rPr>
      <w:color w:val="381212" w:themeColor="accent1" w:themeShade="BF"/>
    </w:r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bottom w:val="single" w:sz="4" w:space="0" w:color="C14646" w:themeColor="accent1" w:themeTint="99"/>
        </w:tcBorders>
      </w:tcPr>
    </w:tblStylePr>
    <w:tblStylePr w:type="nwCell">
      <w:tblPr/>
      <w:tcPr>
        <w:tcBorders>
          <w:bottom w:val="single" w:sz="4" w:space="0" w:color="C14646" w:themeColor="accent1" w:themeTint="99"/>
        </w:tcBorders>
      </w:tcPr>
    </w:tblStylePr>
    <w:tblStylePr w:type="seCell">
      <w:tblPr/>
      <w:tcPr>
        <w:tcBorders>
          <w:top w:val="single" w:sz="4" w:space="0" w:color="C14646" w:themeColor="accent1" w:themeTint="99"/>
        </w:tcBorders>
      </w:tcPr>
    </w:tblStylePr>
    <w:tblStylePr w:type="swCell">
      <w:tblPr/>
      <w:tcPr>
        <w:tcBorders>
          <w:top w:val="single" w:sz="4" w:space="0" w:color="C14646" w:themeColor="accent1" w:themeTint="99"/>
        </w:tcBorders>
      </w:tcPr>
    </w:tblStylePr>
  </w:style>
  <w:style w:type="table" w:styleId="GridTable7Colorful-Accent2">
    <w:name w:val="Grid Table 7 Colorful Accent 2"/>
    <w:basedOn w:val="TableNormal"/>
    <w:uiPriority w:val="52"/>
    <w:rsid w:val="00572222"/>
    <w:pPr>
      <w:spacing w:after="0" w:line="240" w:lineRule="auto"/>
    </w:pPr>
    <w:rPr>
      <w:color w:val="FFC20C" w:themeColor="accent2" w:themeShade="BF"/>
    </w:r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bottom w:val="single" w:sz="4" w:space="0" w:color="FFE7A3" w:themeColor="accent2" w:themeTint="99"/>
        </w:tcBorders>
      </w:tcPr>
    </w:tblStylePr>
    <w:tblStylePr w:type="nwCell">
      <w:tblPr/>
      <w:tcPr>
        <w:tcBorders>
          <w:bottom w:val="single" w:sz="4" w:space="0" w:color="FFE7A3" w:themeColor="accent2" w:themeTint="99"/>
        </w:tcBorders>
      </w:tcPr>
    </w:tblStylePr>
    <w:tblStylePr w:type="seCell">
      <w:tblPr/>
      <w:tcPr>
        <w:tcBorders>
          <w:top w:val="single" w:sz="4" w:space="0" w:color="FFE7A3" w:themeColor="accent2" w:themeTint="99"/>
        </w:tcBorders>
      </w:tcPr>
    </w:tblStylePr>
    <w:tblStylePr w:type="swCell">
      <w:tblPr/>
      <w:tcPr>
        <w:tcBorders>
          <w:top w:val="single" w:sz="4" w:space="0" w:color="FFE7A3" w:themeColor="accent2" w:themeTint="99"/>
        </w:tcBorders>
      </w:tcPr>
    </w:tblStylePr>
  </w:style>
  <w:style w:type="table" w:styleId="GridTable7Colorful-Accent3">
    <w:name w:val="Grid Table 7 Colorful Accent 3"/>
    <w:basedOn w:val="TableNormal"/>
    <w:uiPriority w:val="52"/>
    <w:rsid w:val="00572222"/>
    <w:pPr>
      <w:spacing w:after="0" w:line="240" w:lineRule="auto"/>
    </w:pPr>
    <w:rPr>
      <w:color w:val="49B3A1" w:themeColor="accent3" w:themeShade="BF"/>
    </w:r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bottom w:val="single" w:sz="4" w:space="0" w:color="B5E1D9" w:themeColor="accent3" w:themeTint="99"/>
        </w:tcBorders>
      </w:tcPr>
    </w:tblStylePr>
    <w:tblStylePr w:type="nwCell">
      <w:tblPr/>
      <w:tcPr>
        <w:tcBorders>
          <w:bottom w:val="single" w:sz="4" w:space="0" w:color="B5E1D9" w:themeColor="accent3" w:themeTint="99"/>
        </w:tcBorders>
      </w:tcPr>
    </w:tblStylePr>
    <w:tblStylePr w:type="seCell">
      <w:tblPr/>
      <w:tcPr>
        <w:tcBorders>
          <w:top w:val="single" w:sz="4" w:space="0" w:color="B5E1D9" w:themeColor="accent3" w:themeTint="99"/>
        </w:tcBorders>
      </w:tcPr>
    </w:tblStylePr>
    <w:tblStylePr w:type="swCell">
      <w:tblPr/>
      <w:tcPr>
        <w:tcBorders>
          <w:top w:val="single" w:sz="4" w:space="0" w:color="B5E1D9" w:themeColor="accent3" w:themeTint="99"/>
        </w:tcBorders>
      </w:tcPr>
    </w:tblStylePr>
  </w:style>
  <w:style w:type="table" w:styleId="GridTable7Colorful-Accent4">
    <w:name w:val="Grid Table 7 Colorful Accent 4"/>
    <w:basedOn w:val="TableNormal"/>
    <w:uiPriority w:val="52"/>
    <w:rsid w:val="00572222"/>
    <w:pPr>
      <w:spacing w:after="0" w:line="240" w:lineRule="auto"/>
    </w:pPr>
    <w:rPr>
      <w:color w:val="2C2A2A" w:themeColor="accent4" w:themeShade="BF"/>
    </w:r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bottom w:val="single" w:sz="4" w:space="0" w:color="8B8585" w:themeColor="accent4" w:themeTint="99"/>
        </w:tcBorders>
      </w:tcPr>
    </w:tblStylePr>
    <w:tblStylePr w:type="nwCell">
      <w:tblPr/>
      <w:tcPr>
        <w:tcBorders>
          <w:bottom w:val="single" w:sz="4" w:space="0" w:color="8B8585" w:themeColor="accent4" w:themeTint="99"/>
        </w:tcBorders>
      </w:tcPr>
    </w:tblStylePr>
    <w:tblStylePr w:type="seCell">
      <w:tblPr/>
      <w:tcPr>
        <w:tcBorders>
          <w:top w:val="single" w:sz="4" w:space="0" w:color="8B8585" w:themeColor="accent4" w:themeTint="99"/>
        </w:tcBorders>
      </w:tcPr>
    </w:tblStylePr>
    <w:tblStylePr w:type="swCell">
      <w:tblPr/>
      <w:tcPr>
        <w:tcBorders>
          <w:top w:val="single" w:sz="4" w:space="0" w:color="8B8585" w:themeColor="accent4" w:themeTint="99"/>
        </w:tcBorders>
      </w:tcPr>
    </w:tblStylePr>
  </w:style>
  <w:style w:type="table" w:styleId="GridTable7Colorful-Accent5">
    <w:name w:val="Grid Table 7 Colorful Accent 5"/>
    <w:basedOn w:val="TableNormal"/>
    <w:uiPriority w:val="52"/>
    <w:rsid w:val="00572222"/>
    <w:pPr>
      <w:spacing w:after="0" w:line="240" w:lineRule="auto"/>
    </w:pPr>
    <w:rPr>
      <w:color w:val="BFBFBF" w:themeColor="accent5" w:themeShade="BF"/>
    </w:r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bottom w:val="single" w:sz="4" w:space="0" w:color="FFFFFF" w:themeColor="accent5" w:themeTint="99"/>
        </w:tcBorders>
      </w:tcPr>
    </w:tblStylePr>
    <w:tblStylePr w:type="nwCell">
      <w:tblPr/>
      <w:tcPr>
        <w:tcBorders>
          <w:bottom w:val="single" w:sz="4" w:space="0" w:color="FFFFFF" w:themeColor="accent5" w:themeTint="99"/>
        </w:tcBorders>
      </w:tcPr>
    </w:tblStylePr>
    <w:tblStylePr w:type="seCell">
      <w:tblPr/>
      <w:tcPr>
        <w:tcBorders>
          <w:top w:val="single" w:sz="4" w:space="0" w:color="FFFFFF" w:themeColor="accent5" w:themeTint="99"/>
        </w:tcBorders>
      </w:tcPr>
    </w:tblStylePr>
    <w:tblStylePr w:type="swCell">
      <w:tblPr/>
      <w:tcPr>
        <w:tcBorders>
          <w:top w:val="single" w:sz="4" w:space="0" w:color="FFFFFF" w:themeColor="accent5" w:themeTint="99"/>
        </w:tcBorders>
      </w:tcPr>
    </w:tblStylePr>
  </w:style>
  <w:style w:type="table" w:styleId="GridTable7Colorful-Accent6">
    <w:name w:val="Grid Table 7 Colorful Accent 6"/>
    <w:basedOn w:val="TableNormal"/>
    <w:uiPriority w:val="52"/>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character" w:customStyle="1" w:styleId="Heading3Char">
    <w:name w:val="Heading 3 Char"/>
    <w:basedOn w:val="DefaultParagraphFont"/>
    <w:link w:val="Heading3"/>
    <w:uiPriority w:val="9"/>
    <w:semiHidden/>
    <w:rsid w:val="00572222"/>
    <w:rPr>
      <w:rFonts w:asciiTheme="majorHAnsi" w:eastAsiaTheme="majorEastAsia" w:hAnsiTheme="majorHAnsi" w:cstheme="majorBidi"/>
      <w:color w:val="250C0C" w:themeColor="accent1" w:themeShade="7F"/>
      <w:kern w:val="16"/>
      <w:sz w:val="24"/>
      <w:szCs w:val="24"/>
      <w14:ligatures w14:val="standardContextual"/>
      <w14:numForm w14:val="oldStyle"/>
      <w14:numSpacing w14:val="proportional"/>
      <w14:cntxtAlts/>
    </w:rPr>
  </w:style>
  <w:style w:type="character" w:customStyle="1" w:styleId="Heading4Char">
    <w:name w:val="Heading 4 Char"/>
    <w:basedOn w:val="DefaultParagraphFont"/>
    <w:link w:val="Heading4"/>
    <w:uiPriority w:val="9"/>
    <w:semiHidden/>
    <w:rsid w:val="00572222"/>
    <w:rPr>
      <w:rFonts w:asciiTheme="majorHAnsi" w:eastAsiaTheme="majorEastAsia" w:hAnsiTheme="majorHAnsi" w:cstheme="majorBidi"/>
      <w:i/>
      <w:iCs/>
      <w:color w:val="381212" w:themeColor="accent1" w:themeShade="BF"/>
      <w:kern w:val="16"/>
      <w:sz w:val="22"/>
      <w14:ligatures w14:val="standardContextual"/>
      <w14:numForm w14:val="oldStyle"/>
      <w14:numSpacing w14:val="proportional"/>
      <w14:cntxtAlts/>
    </w:rPr>
  </w:style>
  <w:style w:type="character" w:customStyle="1" w:styleId="Heading5Char">
    <w:name w:val="Heading 5 Char"/>
    <w:basedOn w:val="DefaultParagraphFont"/>
    <w:link w:val="Heading5"/>
    <w:uiPriority w:val="9"/>
    <w:semiHidden/>
    <w:rsid w:val="00572222"/>
    <w:rPr>
      <w:rFonts w:asciiTheme="majorHAnsi" w:eastAsiaTheme="majorEastAsia" w:hAnsiTheme="majorHAnsi" w:cstheme="majorBidi"/>
      <w:color w:val="381212" w:themeColor="accent1" w:themeShade="BF"/>
      <w:kern w:val="16"/>
      <w:sz w:val="22"/>
      <w14:ligatures w14:val="standardContextual"/>
      <w14:numForm w14:val="oldStyle"/>
      <w14:numSpacing w14:val="proportional"/>
      <w14:cntxtAlts/>
    </w:rPr>
  </w:style>
  <w:style w:type="character" w:customStyle="1" w:styleId="Heading6Char">
    <w:name w:val="Heading 6 Char"/>
    <w:basedOn w:val="DefaultParagraphFont"/>
    <w:link w:val="Heading6"/>
    <w:uiPriority w:val="9"/>
    <w:semiHidden/>
    <w:rsid w:val="00572222"/>
    <w:rPr>
      <w:rFonts w:asciiTheme="majorHAnsi" w:eastAsiaTheme="majorEastAsia" w:hAnsiTheme="majorHAnsi" w:cstheme="majorBidi"/>
      <w:color w:val="250C0C" w:themeColor="accent1" w:themeShade="7F"/>
      <w:kern w:val="16"/>
      <w:sz w:val="22"/>
      <w14:ligatures w14:val="standardContextual"/>
      <w14:numForm w14:val="oldStyle"/>
      <w14:numSpacing w14:val="proportional"/>
      <w14:cntxtAlts/>
    </w:rPr>
  </w:style>
  <w:style w:type="character" w:customStyle="1" w:styleId="Heading7Char">
    <w:name w:val="Heading 7 Char"/>
    <w:basedOn w:val="DefaultParagraphFont"/>
    <w:link w:val="Heading7"/>
    <w:uiPriority w:val="9"/>
    <w:semiHidden/>
    <w:rsid w:val="00572222"/>
    <w:rPr>
      <w:rFonts w:asciiTheme="majorHAnsi" w:eastAsiaTheme="majorEastAsia" w:hAnsiTheme="majorHAnsi" w:cstheme="majorBidi"/>
      <w:i/>
      <w:iCs/>
      <w:color w:val="250C0C" w:themeColor="accent1" w:themeShade="7F"/>
      <w:kern w:val="16"/>
      <w:sz w:val="22"/>
      <w14:ligatures w14:val="standardContextual"/>
      <w14:numForm w14:val="oldStyle"/>
      <w14:numSpacing w14:val="proportional"/>
      <w14:cntxtAlts/>
    </w:rPr>
  </w:style>
  <w:style w:type="character" w:customStyle="1" w:styleId="Heading8Char">
    <w:name w:val="Heading 8 Char"/>
    <w:basedOn w:val="DefaultParagraphFont"/>
    <w:link w:val="Heading8"/>
    <w:uiPriority w:val="9"/>
    <w:semiHidden/>
    <w:rsid w:val="00572222"/>
    <w:rPr>
      <w:rFonts w:asciiTheme="majorHAnsi" w:eastAsiaTheme="majorEastAsia" w:hAnsiTheme="majorHAnsi" w:cstheme="majorBidi"/>
      <w:color w:val="272727" w:themeColor="text1" w:themeTint="D8"/>
      <w:kern w:val="16"/>
      <w:sz w:val="22"/>
      <w:szCs w:val="21"/>
      <w14:ligatures w14:val="standardContextual"/>
      <w14:numForm w14:val="oldStyle"/>
      <w14:numSpacing w14:val="proportional"/>
      <w14:cntxtAlts/>
    </w:rPr>
  </w:style>
  <w:style w:type="character" w:customStyle="1" w:styleId="Heading9Char">
    <w:name w:val="Heading 9 Char"/>
    <w:basedOn w:val="DefaultParagraphFont"/>
    <w:link w:val="Heading9"/>
    <w:uiPriority w:val="9"/>
    <w:semiHidden/>
    <w:rsid w:val="00572222"/>
    <w:rPr>
      <w:rFonts w:asciiTheme="majorHAnsi" w:eastAsiaTheme="majorEastAsia" w:hAnsiTheme="majorHAnsi" w:cstheme="majorBidi"/>
      <w:i/>
      <w:iCs/>
      <w:color w:val="272727" w:themeColor="text1" w:themeTint="D8"/>
      <w:kern w:val="16"/>
      <w:sz w:val="22"/>
      <w:szCs w:val="21"/>
      <w14:ligatures w14:val="standardContextual"/>
      <w14:numForm w14:val="oldStyle"/>
      <w14:numSpacing w14:val="proportional"/>
      <w14:cntxtAlts/>
    </w:rPr>
  </w:style>
  <w:style w:type="character" w:styleId="HTMLAcronym">
    <w:name w:val="HTML Acronym"/>
    <w:basedOn w:val="DefaultParagraphFont"/>
    <w:uiPriority w:val="99"/>
    <w:semiHidden/>
    <w:unhideWhenUsed/>
    <w:rsid w:val="00572222"/>
    <w:rPr>
      <w:sz w:val="22"/>
    </w:rPr>
  </w:style>
  <w:style w:type="paragraph" w:styleId="HTMLAddress">
    <w:name w:val="HTML Address"/>
    <w:basedOn w:val="Normal"/>
    <w:link w:val="HTMLAddressChar"/>
    <w:uiPriority w:val="99"/>
    <w:semiHidden/>
    <w:unhideWhenUsed/>
    <w:rsid w:val="00572222"/>
    <w:pPr>
      <w:spacing w:after="0" w:line="240" w:lineRule="auto"/>
    </w:pPr>
    <w:rPr>
      <w:i/>
      <w:iCs/>
    </w:rPr>
  </w:style>
  <w:style w:type="character" w:customStyle="1" w:styleId="HTMLAddressChar">
    <w:name w:val="HTML Address Char"/>
    <w:basedOn w:val="DefaultParagraphFont"/>
    <w:link w:val="HTMLAddress"/>
    <w:uiPriority w:val="99"/>
    <w:semiHidden/>
    <w:rsid w:val="00572222"/>
    <w:rPr>
      <w:i/>
      <w:iCs/>
      <w:kern w:val="16"/>
      <w:sz w:val="22"/>
      <w14:ligatures w14:val="standardContextual"/>
      <w14:numForm w14:val="oldStyle"/>
      <w14:numSpacing w14:val="proportional"/>
      <w14:cntxtAlts/>
    </w:rPr>
  </w:style>
  <w:style w:type="character" w:styleId="HTMLCite">
    <w:name w:val="HTML Cite"/>
    <w:basedOn w:val="DefaultParagraphFont"/>
    <w:uiPriority w:val="99"/>
    <w:semiHidden/>
    <w:unhideWhenUsed/>
    <w:rsid w:val="00572222"/>
    <w:rPr>
      <w:i/>
      <w:iCs/>
      <w:sz w:val="22"/>
    </w:rPr>
  </w:style>
  <w:style w:type="character" w:styleId="HTMLCode">
    <w:name w:val="HTML Code"/>
    <w:basedOn w:val="DefaultParagraphFont"/>
    <w:uiPriority w:val="99"/>
    <w:semiHidden/>
    <w:unhideWhenUsed/>
    <w:rsid w:val="00572222"/>
    <w:rPr>
      <w:rFonts w:ascii="Consolas" w:hAnsi="Consolas"/>
      <w:sz w:val="22"/>
      <w:szCs w:val="20"/>
    </w:rPr>
  </w:style>
  <w:style w:type="character" w:styleId="HTMLDefinition">
    <w:name w:val="HTML Definition"/>
    <w:basedOn w:val="DefaultParagraphFont"/>
    <w:uiPriority w:val="99"/>
    <w:semiHidden/>
    <w:unhideWhenUsed/>
    <w:rsid w:val="00572222"/>
    <w:rPr>
      <w:i/>
      <w:iCs/>
      <w:sz w:val="22"/>
    </w:rPr>
  </w:style>
  <w:style w:type="character" w:styleId="HTMLKeyboard">
    <w:name w:val="HTML Keyboard"/>
    <w:basedOn w:val="DefaultParagraphFont"/>
    <w:uiPriority w:val="99"/>
    <w:semiHidden/>
    <w:unhideWhenUsed/>
    <w:rsid w:val="00572222"/>
    <w:rPr>
      <w:rFonts w:ascii="Consolas" w:hAnsi="Consolas"/>
      <w:sz w:val="22"/>
      <w:szCs w:val="20"/>
    </w:rPr>
  </w:style>
  <w:style w:type="paragraph" w:styleId="HTMLPreformatted">
    <w:name w:val="HTML Preformatted"/>
    <w:basedOn w:val="Normal"/>
    <w:link w:val="HTMLPreformattedChar"/>
    <w:uiPriority w:val="99"/>
    <w:semiHidden/>
    <w:unhideWhenUsed/>
    <w:rsid w:val="00572222"/>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572222"/>
    <w:rPr>
      <w:rFonts w:ascii="Consolas" w:hAnsi="Consolas"/>
      <w:kern w:val="16"/>
      <w:sz w:val="22"/>
      <w14:ligatures w14:val="standardContextual"/>
      <w14:numForm w14:val="oldStyle"/>
      <w14:numSpacing w14:val="proportional"/>
      <w14:cntxtAlts/>
    </w:rPr>
  </w:style>
  <w:style w:type="character" w:styleId="HTMLSample">
    <w:name w:val="HTML Sample"/>
    <w:basedOn w:val="DefaultParagraphFont"/>
    <w:uiPriority w:val="99"/>
    <w:semiHidden/>
    <w:unhideWhenUsed/>
    <w:rsid w:val="00572222"/>
    <w:rPr>
      <w:rFonts w:ascii="Consolas" w:hAnsi="Consolas"/>
      <w:sz w:val="24"/>
      <w:szCs w:val="24"/>
    </w:rPr>
  </w:style>
  <w:style w:type="character" w:styleId="HTMLTypewriter">
    <w:name w:val="HTML Typewriter"/>
    <w:basedOn w:val="DefaultParagraphFont"/>
    <w:uiPriority w:val="99"/>
    <w:semiHidden/>
    <w:unhideWhenUsed/>
    <w:rsid w:val="00572222"/>
    <w:rPr>
      <w:rFonts w:ascii="Consolas" w:hAnsi="Consolas"/>
      <w:sz w:val="22"/>
      <w:szCs w:val="20"/>
    </w:rPr>
  </w:style>
  <w:style w:type="character" w:styleId="HTMLVariable">
    <w:name w:val="HTML Variable"/>
    <w:basedOn w:val="DefaultParagraphFont"/>
    <w:uiPriority w:val="99"/>
    <w:semiHidden/>
    <w:unhideWhenUsed/>
    <w:rsid w:val="00572222"/>
    <w:rPr>
      <w:i/>
      <w:iCs/>
      <w:sz w:val="22"/>
    </w:rPr>
  </w:style>
  <w:style w:type="character" w:styleId="Hyperlink">
    <w:name w:val="Hyperlink"/>
    <w:basedOn w:val="DefaultParagraphFont"/>
    <w:uiPriority w:val="99"/>
    <w:semiHidden/>
    <w:unhideWhenUsed/>
    <w:rsid w:val="000F51EC"/>
    <w:rPr>
      <w:color w:val="1D1C1C" w:themeColor="accent4" w:themeShade="80"/>
      <w:sz w:val="22"/>
      <w:u w:val="single"/>
    </w:rPr>
  </w:style>
  <w:style w:type="paragraph" w:styleId="Index1">
    <w:name w:val="index 1"/>
    <w:basedOn w:val="Normal"/>
    <w:next w:val="Normal"/>
    <w:autoRedefine/>
    <w:uiPriority w:val="99"/>
    <w:semiHidden/>
    <w:unhideWhenUsed/>
    <w:rsid w:val="00572222"/>
    <w:pPr>
      <w:spacing w:after="0" w:line="240" w:lineRule="auto"/>
      <w:ind w:left="200" w:hanging="200"/>
    </w:pPr>
  </w:style>
  <w:style w:type="paragraph" w:styleId="Index2">
    <w:name w:val="index 2"/>
    <w:basedOn w:val="Normal"/>
    <w:next w:val="Normal"/>
    <w:autoRedefine/>
    <w:uiPriority w:val="99"/>
    <w:semiHidden/>
    <w:unhideWhenUsed/>
    <w:rsid w:val="00572222"/>
    <w:pPr>
      <w:spacing w:after="0" w:line="240" w:lineRule="auto"/>
      <w:ind w:left="400" w:hanging="200"/>
    </w:pPr>
  </w:style>
  <w:style w:type="paragraph" w:styleId="Index3">
    <w:name w:val="index 3"/>
    <w:basedOn w:val="Normal"/>
    <w:next w:val="Normal"/>
    <w:autoRedefine/>
    <w:uiPriority w:val="99"/>
    <w:semiHidden/>
    <w:unhideWhenUsed/>
    <w:rsid w:val="00572222"/>
    <w:pPr>
      <w:spacing w:after="0" w:line="240" w:lineRule="auto"/>
      <w:ind w:left="600" w:hanging="200"/>
    </w:pPr>
  </w:style>
  <w:style w:type="paragraph" w:styleId="Index4">
    <w:name w:val="index 4"/>
    <w:basedOn w:val="Normal"/>
    <w:next w:val="Normal"/>
    <w:autoRedefine/>
    <w:uiPriority w:val="99"/>
    <w:semiHidden/>
    <w:unhideWhenUsed/>
    <w:rsid w:val="00572222"/>
    <w:pPr>
      <w:spacing w:after="0" w:line="240" w:lineRule="auto"/>
      <w:ind w:left="800" w:hanging="200"/>
    </w:pPr>
  </w:style>
  <w:style w:type="paragraph" w:styleId="Index5">
    <w:name w:val="index 5"/>
    <w:basedOn w:val="Normal"/>
    <w:next w:val="Normal"/>
    <w:autoRedefine/>
    <w:uiPriority w:val="99"/>
    <w:semiHidden/>
    <w:unhideWhenUsed/>
    <w:rsid w:val="00572222"/>
    <w:pPr>
      <w:spacing w:after="0" w:line="240" w:lineRule="auto"/>
      <w:ind w:left="1000" w:hanging="200"/>
    </w:pPr>
  </w:style>
  <w:style w:type="paragraph" w:styleId="Index6">
    <w:name w:val="index 6"/>
    <w:basedOn w:val="Normal"/>
    <w:next w:val="Normal"/>
    <w:autoRedefine/>
    <w:uiPriority w:val="99"/>
    <w:semiHidden/>
    <w:unhideWhenUsed/>
    <w:rsid w:val="00572222"/>
    <w:pPr>
      <w:spacing w:after="0" w:line="240" w:lineRule="auto"/>
      <w:ind w:left="1200" w:hanging="200"/>
    </w:pPr>
  </w:style>
  <w:style w:type="paragraph" w:styleId="Index7">
    <w:name w:val="index 7"/>
    <w:basedOn w:val="Normal"/>
    <w:next w:val="Normal"/>
    <w:autoRedefine/>
    <w:uiPriority w:val="99"/>
    <w:semiHidden/>
    <w:unhideWhenUsed/>
    <w:rsid w:val="00572222"/>
    <w:pPr>
      <w:spacing w:after="0" w:line="240" w:lineRule="auto"/>
      <w:ind w:left="1400" w:hanging="200"/>
    </w:pPr>
  </w:style>
  <w:style w:type="paragraph" w:styleId="Index8">
    <w:name w:val="index 8"/>
    <w:basedOn w:val="Normal"/>
    <w:next w:val="Normal"/>
    <w:autoRedefine/>
    <w:uiPriority w:val="99"/>
    <w:semiHidden/>
    <w:unhideWhenUsed/>
    <w:rsid w:val="00572222"/>
    <w:pPr>
      <w:spacing w:after="0" w:line="240" w:lineRule="auto"/>
      <w:ind w:left="1600" w:hanging="200"/>
    </w:pPr>
  </w:style>
  <w:style w:type="paragraph" w:styleId="Index9">
    <w:name w:val="index 9"/>
    <w:basedOn w:val="Normal"/>
    <w:next w:val="Normal"/>
    <w:autoRedefine/>
    <w:uiPriority w:val="99"/>
    <w:semiHidden/>
    <w:unhideWhenUsed/>
    <w:rsid w:val="00572222"/>
    <w:pPr>
      <w:spacing w:after="0" w:line="240" w:lineRule="auto"/>
      <w:ind w:left="1800" w:hanging="200"/>
    </w:pPr>
  </w:style>
  <w:style w:type="paragraph" w:styleId="IndexHeading">
    <w:name w:val="index heading"/>
    <w:basedOn w:val="Normal"/>
    <w:next w:val="Index1"/>
    <w:uiPriority w:val="99"/>
    <w:semiHidden/>
    <w:unhideWhenUsed/>
    <w:rsid w:val="00572222"/>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0F51EC"/>
    <w:rPr>
      <w:i/>
      <w:iCs/>
      <w:color w:val="381212" w:themeColor="accent1" w:themeShade="BF"/>
      <w:sz w:val="22"/>
    </w:rPr>
  </w:style>
  <w:style w:type="paragraph" w:styleId="IntenseQuote">
    <w:name w:val="Intense Quote"/>
    <w:basedOn w:val="Normal"/>
    <w:next w:val="Normal"/>
    <w:link w:val="IntenseQuoteChar"/>
    <w:uiPriority w:val="30"/>
    <w:semiHidden/>
    <w:qFormat/>
    <w:rsid w:val="000F51EC"/>
    <w:pPr>
      <w:pBdr>
        <w:top w:val="single" w:sz="4" w:space="10" w:color="4B1919" w:themeColor="accent1"/>
        <w:bottom w:val="single" w:sz="4" w:space="10" w:color="4B1919" w:themeColor="accent1"/>
      </w:pBdr>
      <w:spacing w:before="360" w:after="360"/>
      <w:ind w:left="864" w:right="864"/>
      <w:jc w:val="center"/>
    </w:pPr>
    <w:rPr>
      <w:i/>
      <w:iCs/>
      <w:color w:val="381212" w:themeColor="accent1" w:themeShade="BF"/>
    </w:rPr>
  </w:style>
  <w:style w:type="character" w:customStyle="1" w:styleId="IntenseQuoteChar">
    <w:name w:val="Intense Quote Char"/>
    <w:basedOn w:val="DefaultParagraphFont"/>
    <w:link w:val="IntenseQuote"/>
    <w:uiPriority w:val="30"/>
    <w:semiHidden/>
    <w:rsid w:val="000F51EC"/>
    <w:rPr>
      <w:i/>
      <w:iCs/>
      <w:color w:val="381212" w:themeColor="accent1" w:themeShade="BF"/>
    </w:rPr>
  </w:style>
  <w:style w:type="character" w:styleId="IntenseReference">
    <w:name w:val="Intense Reference"/>
    <w:basedOn w:val="DefaultParagraphFont"/>
    <w:uiPriority w:val="32"/>
    <w:semiHidden/>
    <w:qFormat/>
    <w:rsid w:val="000F51EC"/>
    <w:rPr>
      <w:b/>
      <w:bCs/>
      <w:caps w:val="0"/>
      <w:smallCaps/>
      <w:color w:val="381212" w:themeColor="accent1" w:themeShade="BF"/>
      <w:spacing w:val="5"/>
      <w:sz w:val="22"/>
    </w:rPr>
  </w:style>
  <w:style w:type="table" w:styleId="LightGrid">
    <w:name w:val="Light Grid"/>
    <w:basedOn w:val="TableNormal"/>
    <w:uiPriority w:val="62"/>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72222"/>
    <w:pPr>
      <w:spacing w:after="0" w:line="240" w:lineRule="auto"/>
    </w:p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insideH w:val="single" w:sz="8" w:space="0" w:color="4B1919" w:themeColor="accent1"/>
        <w:insideV w:val="single" w:sz="8" w:space="0" w:color="4B191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1919" w:themeColor="accent1"/>
          <w:left w:val="single" w:sz="8" w:space="0" w:color="4B1919" w:themeColor="accent1"/>
          <w:bottom w:val="single" w:sz="18" w:space="0" w:color="4B1919" w:themeColor="accent1"/>
          <w:right w:val="single" w:sz="8" w:space="0" w:color="4B1919" w:themeColor="accent1"/>
          <w:insideH w:val="nil"/>
          <w:insideV w:val="single" w:sz="8" w:space="0" w:color="4B191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1919" w:themeColor="accent1"/>
          <w:left w:val="single" w:sz="8" w:space="0" w:color="4B1919" w:themeColor="accent1"/>
          <w:bottom w:val="single" w:sz="8" w:space="0" w:color="4B1919" w:themeColor="accent1"/>
          <w:right w:val="single" w:sz="8" w:space="0" w:color="4B1919" w:themeColor="accent1"/>
          <w:insideH w:val="nil"/>
          <w:insideV w:val="single" w:sz="8" w:space="0" w:color="4B191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tblStylePr w:type="band1Vert">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shd w:val="clear" w:color="auto" w:fill="E5B3B3" w:themeFill="accent1" w:themeFillTint="3F"/>
      </w:tcPr>
    </w:tblStylePr>
    <w:tblStylePr w:type="band1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insideV w:val="single" w:sz="8" w:space="0" w:color="4B1919" w:themeColor="accent1"/>
        </w:tcBorders>
        <w:shd w:val="clear" w:color="auto" w:fill="E5B3B3" w:themeFill="accent1" w:themeFillTint="3F"/>
      </w:tcPr>
    </w:tblStylePr>
    <w:tblStylePr w:type="band2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insideV w:val="single" w:sz="8" w:space="0" w:color="4B1919" w:themeColor="accent1"/>
        </w:tcBorders>
      </w:tcPr>
    </w:tblStylePr>
  </w:style>
  <w:style w:type="table" w:styleId="LightGrid-Accent2">
    <w:name w:val="Light Grid Accent 2"/>
    <w:basedOn w:val="TableNormal"/>
    <w:uiPriority w:val="62"/>
    <w:semiHidden/>
    <w:unhideWhenUsed/>
    <w:rsid w:val="00572222"/>
    <w:pPr>
      <w:spacing w:after="0" w:line="240" w:lineRule="auto"/>
    </w:p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insideH w:val="single" w:sz="8" w:space="0" w:color="FFD966" w:themeColor="accent2"/>
        <w:insideV w:val="single" w:sz="8" w:space="0" w:color="FFD96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966" w:themeColor="accent2"/>
          <w:left w:val="single" w:sz="8" w:space="0" w:color="FFD966" w:themeColor="accent2"/>
          <w:bottom w:val="single" w:sz="18" w:space="0" w:color="FFD966" w:themeColor="accent2"/>
          <w:right w:val="single" w:sz="8" w:space="0" w:color="FFD966" w:themeColor="accent2"/>
          <w:insideH w:val="nil"/>
          <w:insideV w:val="single" w:sz="8" w:space="0" w:color="FFD96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966" w:themeColor="accent2"/>
          <w:left w:val="single" w:sz="8" w:space="0" w:color="FFD966" w:themeColor="accent2"/>
          <w:bottom w:val="single" w:sz="8" w:space="0" w:color="FFD966" w:themeColor="accent2"/>
          <w:right w:val="single" w:sz="8" w:space="0" w:color="FFD966" w:themeColor="accent2"/>
          <w:insideH w:val="nil"/>
          <w:insideV w:val="single" w:sz="8" w:space="0" w:color="FFD96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tblStylePr w:type="band1Vert">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shd w:val="clear" w:color="auto" w:fill="FFF5D9" w:themeFill="accent2" w:themeFillTint="3F"/>
      </w:tcPr>
    </w:tblStylePr>
    <w:tblStylePr w:type="band1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insideV w:val="single" w:sz="8" w:space="0" w:color="FFD966" w:themeColor="accent2"/>
        </w:tcBorders>
        <w:shd w:val="clear" w:color="auto" w:fill="FFF5D9" w:themeFill="accent2" w:themeFillTint="3F"/>
      </w:tcPr>
    </w:tblStylePr>
    <w:tblStylePr w:type="band2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insideV w:val="single" w:sz="8" w:space="0" w:color="FFD966" w:themeColor="accent2"/>
        </w:tcBorders>
      </w:tcPr>
    </w:tblStylePr>
  </w:style>
  <w:style w:type="table" w:styleId="LightGrid-Accent3">
    <w:name w:val="Light Grid Accent 3"/>
    <w:basedOn w:val="TableNormal"/>
    <w:uiPriority w:val="62"/>
    <w:semiHidden/>
    <w:unhideWhenUsed/>
    <w:rsid w:val="00572222"/>
    <w:pPr>
      <w:spacing w:after="0" w:line="240" w:lineRule="auto"/>
    </w:p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insideH w:val="single" w:sz="8" w:space="0" w:color="85CDC1" w:themeColor="accent3"/>
        <w:insideV w:val="single" w:sz="8" w:space="0" w:color="85CDC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CDC1" w:themeColor="accent3"/>
          <w:left w:val="single" w:sz="8" w:space="0" w:color="85CDC1" w:themeColor="accent3"/>
          <w:bottom w:val="single" w:sz="18" w:space="0" w:color="85CDC1" w:themeColor="accent3"/>
          <w:right w:val="single" w:sz="8" w:space="0" w:color="85CDC1" w:themeColor="accent3"/>
          <w:insideH w:val="nil"/>
          <w:insideV w:val="single" w:sz="8" w:space="0" w:color="85CDC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CDC1" w:themeColor="accent3"/>
          <w:left w:val="single" w:sz="8" w:space="0" w:color="85CDC1" w:themeColor="accent3"/>
          <w:bottom w:val="single" w:sz="8" w:space="0" w:color="85CDC1" w:themeColor="accent3"/>
          <w:right w:val="single" w:sz="8" w:space="0" w:color="85CDC1" w:themeColor="accent3"/>
          <w:insideH w:val="nil"/>
          <w:insideV w:val="single" w:sz="8" w:space="0" w:color="85CDC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tblStylePr w:type="band1Vert">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shd w:val="clear" w:color="auto" w:fill="E0F2EF" w:themeFill="accent3" w:themeFillTint="3F"/>
      </w:tcPr>
    </w:tblStylePr>
    <w:tblStylePr w:type="band1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insideV w:val="single" w:sz="8" w:space="0" w:color="85CDC1" w:themeColor="accent3"/>
        </w:tcBorders>
        <w:shd w:val="clear" w:color="auto" w:fill="E0F2EF" w:themeFill="accent3" w:themeFillTint="3F"/>
      </w:tcPr>
    </w:tblStylePr>
    <w:tblStylePr w:type="band2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insideV w:val="single" w:sz="8" w:space="0" w:color="85CDC1" w:themeColor="accent3"/>
        </w:tcBorders>
      </w:tcPr>
    </w:tblStylePr>
  </w:style>
  <w:style w:type="table" w:styleId="LightGrid-Accent4">
    <w:name w:val="Light Grid Accent 4"/>
    <w:basedOn w:val="TableNormal"/>
    <w:uiPriority w:val="62"/>
    <w:semiHidden/>
    <w:unhideWhenUsed/>
    <w:rsid w:val="00572222"/>
    <w:pPr>
      <w:spacing w:after="0" w:line="240" w:lineRule="auto"/>
    </w:p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insideH w:val="single" w:sz="8" w:space="0" w:color="3B3838" w:themeColor="accent4"/>
        <w:insideV w:val="single" w:sz="8" w:space="0" w:color="3B383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B3838" w:themeColor="accent4"/>
          <w:left w:val="single" w:sz="8" w:space="0" w:color="3B3838" w:themeColor="accent4"/>
          <w:bottom w:val="single" w:sz="18" w:space="0" w:color="3B3838" w:themeColor="accent4"/>
          <w:right w:val="single" w:sz="8" w:space="0" w:color="3B3838" w:themeColor="accent4"/>
          <w:insideH w:val="nil"/>
          <w:insideV w:val="single" w:sz="8" w:space="0" w:color="3B383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B3838" w:themeColor="accent4"/>
          <w:left w:val="single" w:sz="8" w:space="0" w:color="3B3838" w:themeColor="accent4"/>
          <w:bottom w:val="single" w:sz="8" w:space="0" w:color="3B3838" w:themeColor="accent4"/>
          <w:right w:val="single" w:sz="8" w:space="0" w:color="3B3838" w:themeColor="accent4"/>
          <w:insideH w:val="nil"/>
          <w:insideV w:val="single" w:sz="8" w:space="0" w:color="3B383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tblStylePr w:type="band1Vert">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shd w:val="clear" w:color="auto" w:fill="CFCCCC" w:themeFill="accent4" w:themeFillTint="3F"/>
      </w:tcPr>
    </w:tblStylePr>
    <w:tblStylePr w:type="band1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insideV w:val="single" w:sz="8" w:space="0" w:color="3B3838" w:themeColor="accent4"/>
        </w:tcBorders>
        <w:shd w:val="clear" w:color="auto" w:fill="CFCCCC" w:themeFill="accent4" w:themeFillTint="3F"/>
      </w:tcPr>
    </w:tblStylePr>
    <w:tblStylePr w:type="band2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insideV w:val="single" w:sz="8" w:space="0" w:color="3B3838" w:themeColor="accent4"/>
        </w:tcBorders>
      </w:tcPr>
    </w:tblStylePr>
  </w:style>
  <w:style w:type="table" w:styleId="LightGrid-Accent5">
    <w:name w:val="Light Grid Accent 5"/>
    <w:basedOn w:val="TableNormal"/>
    <w:uiPriority w:val="62"/>
    <w:semiHidden/>
    <w:unhideWhenUsed/>
    <w:rsid w:val="00572222"/>
    <w:pPr>
      <w:spacing w:after="0" w:line="240" w:lineRule="auto"/>
    </w:p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insideH w:val="single" w:sz="8" w:space="0" w:color="FFFFFF" w:themeColor="accent5"/>
        <w:insideV w:val="single" w:sz="8" w:space="0" w:color="FFFFF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5"/>
          <w:left w:val="single" w:sz="8" w:space="0" w:color="FFFFFF" w:themeColor="accent5"/>
          <w:bottom w:val="single" w:sz="18" w:space="0" w:color="FFFFFF" w:themeColor="accent5"/>
          <w:right w:val="single" w:sz="8" w:space="0" w:color="FFFFFF" w:themeColor="accent5"/>
          <w:insideH w:val="nil"/>
          <w:insideV w:val="single" w:sz="8" w:space="0" w:color="FFFFF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5"/>
          <w:left w:val="single" w:sz="8" w:space="0" w:color="FFFFFF" w:themeColor="accent5"/>
          <w:bottom w:val="single" w:sz="8" w:space="0" w:color="FFFFFF" w:themeColor="accent5"/>
          <w:right w:val="single" w:sz="8" w:space="0" w:color="FFFFFF" w:themeColor="accent5"/>
          <w:insideH w:val="nil"/>
          <w:insideV w:val="single" w:sz="8" w:space="0" w:color="FFFFF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tblStylePr w:type="band1Vert">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shd w:val="clear" w:color="auto" w:fill="FFFFFF" w:themeFill="accent5" w:themeFillTint="3F"/>
      </w:tcPr>
    </w:tblStylePr>
    <w:tblStylePr w:type="band1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insideV w:val="single" w:sz="8" w:space="0" w:color="FFFFFF" w:themeColor="accent5"/>
        </w:tcBorders>
        <w:shd w:val="clear" w:color="auto" w:fill="FFFFFF" w:themeFill="accent5" w:themeFillTint="3F"/>
      </w:tcPr>
    </w:tblStylePr>
    <w:tblStylePr w:type="band2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insideV w:val="single" w:sz="8" w:space="0" w:color="FFFFFF" w:themeColor="accent5"/>
        </w:tcBorders>
      </w:tcPr>
    </w:tblStylePr>
  </w:style>
  <w:style w:type="table" w:styleId="LightGrid-Accent6">
    <w:name w:val="Light Grid Accent 6"/>
    <w:basedOn w:val="TableNormal"/>
    <w:uiPriority w:val="62"/>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18" w:space="0" w:color="FFFFFF" w:themeColor="accent6"/>
          <w:right w:val="single" w:sz="8" w:space="0" w:color="FFFFFF" w:themeColor="accent6"/>
          <w:insideH w:val="nil"/>
          <w:insideV w:val="single" w:sz="8" w:space="0" w:color="FFFF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insideH w:val="nil"/>
          <w:insideV w:val="single" w:sz="8" w:space="0" w:color="FFFF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shd w:val="clear" w:color="auto" w:fill="FFFFFF" w:themeFill="accent6" w:themeFillTint="3F"/>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shd w:val="clear" w:color="auto" w:fill="FFFFFF" w:themeFill="accent6" w:themeFillTint="3F"/>
      </w:tcPr>
    </w:tblStylePr>
    <w:tblStylePr w:type="band2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tcPr>
    </w:tblStylePr>
  </w:style>
  <w:style w:type="table" w:styleId="LightList">
    <w:name w:val="Light List"/>
    <w:basedOn w:val="TableNormal"/>
    <w:uiPriority w:val="61"/>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72222"/>
    <w:pPr>
      <w:spacing w:after="0" w:line="240" w:lineRule="auto"/>
    </w:p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tblBorders>
    </w:tblPr>
    <w:tblStylePr w:type="firstRow">
      <w:pPr>
        <w:spacing w:before="0" w:after="0" w:line="240" w:lineRule="auto"/>
      </w:pPr>
      <w:rPr>
        <w:b/>
        <w:bCs/>
        <w:color w:val="FFFFFF" w:themeColor="background1"/>
      </w:rPr>
      <w:tblPr/>
      <w:tcPr>
        <w:shd w:val="clear" w:color="auto" w:fill="4B1919" w:themeFill="accent1"/>
      </w:tcPr>
    </w:tblStylePr>
    <w:tblStylePr w:type="lastRow">
      <w:pPr>
        <w:spacing w:before="0" w:after="0" w:line="240" w:lineRule="auto"/>
      </w:pPr>
      <w:rPr>
        <w:b/>
        <w:bCs/>
      </w:rPr>
      <w:tblPr/>
      <w:tcPr>
        <w:tcBorders>
          <w:top w:val="double" w:sz="6" w:space="0" w:color="4B1919" w:themeColor="accent1"/>
          <w:left w:val="single" w:sz="8" w:space="0" w:color="4B1919" w:themeColor="accent1"/>
          <w:bottom w:val="single" w:sz="8" w:space="0" w:color="4B1919" w:themeColor="accent1"/>
          <w:right w:val="single" w:sz="8" w:space="0" w:color="4B1919" w:themeColor="accent1"/>
        </w:tcBorders>
      </w:tcPr>
    </w:tblStylePr>
    <w:tblStylePr w:type="firstCol">
      <w:rPr>
        <w:b/>
        <w:bCs/>
      </w:rPr>
    </w:tblStylePr>
    <w:tblStylePr w:type="lastCol">
      <w:rPr>
        <w:b/>
        <w:bCs/>
      </w:rPr>
    </w:tblStylePr>
    <w:tblStylePr w:type="band1Vert">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tblStylePr w:type="band1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style>
  <w:style w:type="table" w:styleId="LightList-Accent2">
    <w:name w:val="Light List Accent 2"/>
    <w:basedOn w:val="TableNormal"/>
    <w:uiPriority w:val="61"/>
    <w:semiHidden/>
    <w:unhideWhenUsed/>
    <w:rsid w:val="00572222"/>
    <w:pPr>
      <w:spacing w:after="0" w:line="240" w:lineRule="auto"/>
    </w:p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tblBorders>
    </w:tblPr>
    <w:tblStylePr w:type="firstRow">
      <w:pPr>
        <w:spacing w:before="0" w:after="0" w:line="240" w:lineRule="auto"/>
      </w:pPr>
      <w:rPr>
        <w:b/>
        <w:bCs/>
        <w:color w:val="FFFFFF" w:themeColor="background1"/>
      </w:rPr>
      <w:tblPr/>
      <w:tcPr>
        <w:shd w:val="clear" w:color="auto" w:fill="FFD966" w:themeFill="accent2"/>
      </w:tcPr>
    </w:tblStylePr>
    <w:tblStylePr w:type="lastRow">
      <w:pPr>
        <w:spacing w:before="0" w:after="0" w:line="240" w:lineRule="auto"/>
      </w:pPr>
      <w:rPr>
        <w:b/>
        <w:bCs/>
      </w:rPr>
      <w:tblPr/>
      <w:tcPr>
        <w:tcBorders>
          <w:top w:val="double" w:sz="6" w:space="0" w:color="FFD966" w:themeColor="accent2"/>
          <w:left w:val="single" w:sz="8" w:space="0" w:color="FFD966" w:themeColor="accent2"/>
          <w:bottom w:val="single" w:sz="8" w:space="0" w:color="FFD966" w:themeColor="accent2"/>
          <w:right w:val="single" w:sz="8" w:space="0" w:color="FFD966" w:themeColor="accent2"/>
        </w:tcBorders>
      </w:tcPr>
    </w:tblStylePr>
    <w:tblStylePr w:type="firstCol">
      <w:rPr>
        <w:b/>
        <w:bCs/>
      </w:rPr>
    </w:tblStylePr>
    <w:tblStylePr w:type="lastCol">
      <w:rPr>
        <w:b/>
        <w:bCs/>
      </w:rPr>
    </w:tblStylePr>
    <w:tblStylePr w:type="band1Vert">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tblStylePr w:type="band1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style>
  <w:style w:type="table" w:styleId="LightList-Accent3">
    <w:name w:val="Light List Accent 3"/>
    <w:basedOn w:val="TableNormal"/>
    <w:uiPriority w:val="61"/>
    <w:semiHidden/>
    <w:unhideWhenUsed/>
    <w:rsid w:val="00572222"/>
    <w:pPr>
      <w:spacing w:after="0" w:line="240" w:lineRule="auto"/>
    </w:p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tblBorders>
    </w:tblPr>
    <w:tblStylePr w:type="firstRow">
      <w:pPr>
        <w:spacing w:before="0" w:after="0" w:line="240" w:lineRule="auto"/>
      </w:pPr>
      <w:rPr>
        <w:b/>
        <w:bCs/>
        <w:color w:val="FFFFFF" w:themeColor="background1"/>
      </w:rPr>
      <w:tblPr/>
      <w:tcPr>
        <w:shd w:val="clear" w:color="auto" w:fill="85CDC1" w:themeFill="accent3"/>
      </w:tcPr>
    </w:tblStylePr>
    <w:tblStylePr w:type="lastRow">
      <w:pPr>
        <w:spacing w:before="0" w:after="0" w:line="240" w:lineRule="auto"/>
      </w:pPr>
      <w:rPr>
        <w:b/>
        <w:bCs/>
      </w:rPr>
      <w:tblPr/>
      <w:tcPr>
        <w:tcBorders>
          <w:top w:val="double" w:sz="6" w:space="0" w:color="85CDC1" w:themeColor="accent3"/>
          <w:left w:val="single" w:sz="8" w:space="0" w:color="85CDC1" w:themeColor="accent3"/>
          <w:bottom w:val="single" w:sz="8" w:space="0" w:color="85CDC1" w:themeColor="accent3"/>
          <w:right w:val="single" w:sz="8" w:space="0" w:color="85CDC1" w:themeColor="accent3"/>
        </w:tcBorders>
      </w:tcPr>
    </w:tblStylePr>
    <w:tblStylePr w:type="firstCol">
      <w:rPr>
        <w:b/>
        <w:bCs/>
      </w:rPr>
    </w:tblStylePr>
    <w:tblStylePr w:type="lastCol">
      <w:rPr>
        <w:b/>
        <w:bCs/>
      </w:rPr>
    </w:tblStylePr>
    <w:tblStylePr w:type="band1Vert">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tblStylePr w:type="band1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style>
  <w:style w:type="table" w:styleId="LightList-Accent4">
    <w:name w:val="Light List Accent 4"/>
    <w:basedOn w:val="TableNormal"/>
    <w:uiPriority w:val="61"/>
    <w:semiHidden/>
    <w:unhideWhenUsed/>
    <w:rsid w:val="00572222"/>
    <w:pPr>
      <w:spacing w:after="0" w:line="240" w:lineRule="auto"/>
    </w:p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tblBorders>
    </w:tblPr>
    <w:tblStylePr w:type="firstRow">
      <w:pPr>
        <w:spacing w:before="0" w:after="0" w:line="240" w:lineRule="auto"/>
      </w:pPr>
      <w:rPr>
        <w:b/>
        <w:bCs/>
        <w:color w:val="FFFFFF" w:themeColor="background1"/>
      </w:rPr>
      <w:tblPr/>
      <w:tcPr>
        <w:shd w:val="clear" w:color="auto" w:fill="3B3838" w:themeFill="accent4"/>
      </w:tcPr>
    </w:tblStylePr>
    <w:tblStylePr w:type="lastRow">
      <w:pPr>
        <w:spacing w:before="0" w:after="0" w:line="240" w:lineRule="auto"/>
      </w:pPr>
      <w:rPr>
        <w:b/>
        <w:bCs/>
      </w:rPr>
      <w:tblPr/>
      <w:tcPr>
        <w:tcBorders>
          <w:top w:val="double" w:sz="6" w:space="0" w:color="3B3838" w:themeColor="accent4"/>
          <w:left w:val="single" w:sz="8" w:space="0" w:color="3B3838" w:themeColor="accent4"/>
          <w:bottom w:val="single" w:sz="8" w:space="0" w:color="3B3838" w:themeColor="accent4"/>
          <w:right w:val="single" w:sz="8" w:space="0" w:color="3B3838" w:themeColor="accent4"/>
        </w:tcBorders>
      </w:tcPr>
    </w:tblStylePr>
    <w:tblStylePr w:type="firstCol">
      <w:rPr>
        <w:b/>
        <w:bCs/>
      </w:rPr>
    </w:tblStylePr>
    <w:tblStylePr w:type="lastCol">
      <w:rPr>
        <w:b/>
        <w:bCs/>
      </w:rPr>
    </w:tblStylePr>
    <w:tblStylePr w:type="band1Vert">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tblStylePr w:type="band1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style>
  <w:style w:type="table" w:styleId="LightList-Accent5">
    <w:name w:val="Light List Accent 5"/>
    <w:basedOn w:val="TableNormal"/>
    <w:uiPriority w:val="61"/>
    <w:semiHidden/>
    <w:unhideWhenUsed/>
    <w:rsid w:val="00572222"/>
    <w:pPr>
      <w:spacing w:after="0" w:line="240" w:lineRule="auto"/>
    </w:p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tblBorders>
    </w:tblPr>
    <w:tblStylePr w:type="firstRow">
      <w:pPr>
        <w:spacing w:before="0" w:after="0" w:line="240" w:lineRule="auto"/>
      </w:pPr>
      <w:rPr>
        <w:b/>
        <w:bCs/>
        <w:color w:val="FFFFFF" w:themeColor="background1"/>
      </w:rPr>
      <w:tblPr/>
      <w:tcPr>
        <w:shd w:val="clear" w:color="auto" w:fill="FFFFFF" w:themeFill="accent5"/>
      </w:tcPr>
    </w:tblStylePr>
    <w:tblStylePr w:type="lastRow">
      <w:pPr>
        <w:spacing w:before="0" w:after="0" w:line="240" w:lineRule="auto"/>
      </w:pPr>
      <w:rPr>
        <w:b/>
        <w:bCs/>
      </w:rPr>
      <w:tblPr/>
      <w:tcPr>
        <w:tcBorders>
          <w:top w:val="double" w:sz="6" w:space="0" w:color="FFFFFF" w:themeColor="accent5"/>
          <w:left w:val="single" w:sz="8" w:space="0" w:color="FFFFFF" w:themeColor="accent5"/>
          <w:bottom w:val="single" w:sz="8" w:space="0" w:color="FFFFFF" w:themeColor="accent5"/>
          <w:right w:val="single" w:sz="8" w:space="0" w:color="FFFFFF" w:themeColor="accent5"/>
        </w:tcBorders>
      </w:tcPr>
    </w:tblStylePr>
    <w:tblStylePr w:type="firstCol">
      <w:rPr>
        <w:b/>
        <w:bCs/>
      </w:rPr>
    </w:tblStylePr>
    <w:tblStylePr w:type="lastCol">
      <w:rPr>
        <w:b/>
        <w:bCs/>
      </w:rPr>
    </w:tblStylePr>
    <w:tblStylePr w:type="band1Vert">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tblStylePr w:type="band1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style>
  <w:style w:type="table" w:styleId="LightList-Accent6">
    <w:name w:val="Light List Accent 6"/>
    <w:basedOn w:val="TableNormal"/>
    <w:uiPriority w:val="61"/>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pPr>
        <w:spacing w:before="0" w:after="0" w:line="240" w:lineRule="auto"/>
      </w:pPr>
      <w:rPr>
        <w:b/>
        <w:bCs/>
        <w:color w:val="FFFFFF" w:themeColor="background1"/>
      </w:rPr>
      <w:tblPr/>
      <w:tcPr>
        <w:shd w:val="clear" w:color="auto" w:fill="FFFFFF" w:themeFill="accent6"/>
      </w:tcPr>
    </w:tblStylePr>
    <w:tblStylePr w:type="lastRow">
      <w:pPr>
        <w:spacing w:before="0" w:after="0" w:line="240" w:lineRule="auto"/>
      </w:pPr>
      <w:rPr>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tcBorders>
      </w:tcPr>
    </w:tblStylePr>
    <w:tblStylePr w:type="firstCol">
      <w:rPr>
        <w:b/>
        <w:bCs/>
      </w:rPr>
    </w:tblStylePr>
    <w:tblStylePr w:type="lastCol">
      <w:rPr>
        <w:b/>
        <w:bCs/>
      </w:r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style>
  <w:style w:type="table" w:styleId="LightShading">
    <w:name w:val="Light Shading"/>
    <w:basedOn w:val="TableNormal"/>
    <w:uiPriority w:val="60"/>
    <w:semiHidden/>
    <w:unhideWhenUsed/>
    <w:rsid w:val="00572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72222"/>
    <w:pPr>
      <w:spacing w:after="0" w:line="240" w:lineRule="auto"/>
    </w:pPr>
    <w:rPr>
      <w:color w:val="381212" w:themeColor="accent1" w:themeShade="BF"/>
    </w:rPr>
    <w:tblPr>
      <w:tblStyleRowBandSize w:val="1"/>
      <w:tblStyleColBandSize w:val="1"/>
      <w:tblBorders>
        <w:top w:val="single" w:sz="8" w:space="0" w:color="4B1919" w:themeColor="accent1"/>
        <w:bottom w:val="single" w:sz="8" w:space="0" w:color="4B1919" w:themeColor="accent1"/>
      </w:tblBorders>
    </w:tblPr>
    <w:tblStylePr w:type="firstRow">
      <w:pPr>
        <w:spacing w:before="0" w:after="0" w:line="240" w:lineRule="auto"/>
      </w:pPr>
      <w:rPr>
        <w:b/>
        <w:bCs/>
      </w:rPr>
      <w:tblPr/>
      <w:tcPr>
        <w:tcBorders>
          <w:top w:val="single" w:sz="8" w:space="0" w:color="4B1919" w:themeColor="accent1"/>
          <w:left w:val="nil"/>
          <w:bottom w:val="single" w:sz="8" w:space="0" w:color="4B1919" w:themeColor="accent1"/>
          <w:right w:val="nil"/>
          <w:insideH w:val="nil"/>
          <w:insideV w:val="nil"/>
        </w:tcBorders>
      </w:tcPr>
    </w:tblStylePr>
    <w:tblStylePr w:type="lastRow">
      <w:pPr>
        <w:spacing w:before="0" w:after="0" w:line="240" w:lineRule="auto"/>
      </w:pPr>
      <w:rPr>
        <w:b/>
        <w:bCs/>
      </w:rPr>
      <w:tblPr/>
      <w:tcPr>
        <w:tcBorders>
          <w:top w:val="single" w:sz="8" w:space="0" w:color="4B1919" w:themeColor="accent1"/>
          <w:left w:val="nil"/>
          <w:bottom w:val="single" w:sz="8" w:space="0" w:color="4B191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B3B3" w:themeFill="accent1" w:themeFillTint="3F"/>
      </w:tcPr>
    </w:tblStylePr>
    <w:tblStylePr w:type="band1Horz">
      <w:tblPr/>
      <w:tcPr>
        <w:tcBorders>
          <w:left w:val="nil"/>
          <w:right w:val="nil"/>
          <w:insideH w:val="nil"/>
          <w:insideV w:val="nil"/>
        </w:tcBorders>
        <w:shd w:val="clear" w:color="auto" w:fill="E5B3B3" w:themeFill="accent1" w:themeFillTint="3F"/>
      </w:tcPr>
    </w:tblStylePr>
  </w:style>
  <w:style w:type="table" w:styleId="LightShading-Accent2">
    <w:name w:val="Light Shading Accent 2"/>
    <w:basedOn w:val="TableNormal"/>
    <w:uiPriority w:val="60"/>
    <w:semiHidden/>
    <w:unhideWhenUsed/>
    <w:rsid w:val="00572222"/>
    <w:pPr>
      <w:spacing w:after="0" w:line="240" w:lineRule="auto"/>
    </w:pPr>
    <w:rPr>
      <w:color w:val="FFC20C" w:themeColor="accent2" w:themeShade="BF"/>
    </w:rPr>
    <w:tblPr>
      <w:tblStyleRowBandSize w:val="1"/>
      <w:tblStyleColBandSize w:val="1"/>
      <w:tblBorders>
        <w:top w:val="single" w:sz="8" w:space="0" w:color="FFD966" w:themeColor="accent2"/>
        <w:bottom w:val="single" w:sz="8" w:space="0" w:color="FFD966" w:themeColor="accent2"/>
      </w:tblBorders>
    </w:tblPr>
    <w:tblStylePr w:type="firstRow">
      <w:pPr>
        <w:spacing w:before="0" w:after="0" w:line="240" w:lineRule="auto"/>
      </w:pPr>
      <w:rPr>
        <w:b/>
        <w:bCs/>
      </w:rPr>
      <w:tblPr/>
      <w:tcPr>
        <w:tcBorders>
          <w:top w:val="single" w:sz="8" w:space="0" w:color="FFD966" w:themeColor="accent2"/>
          <w:left w:val="nil"/>
          <w:bottom w:val="single" w:sz="8" w:space="0" w:color="FFD966" w:themeColor="accent2"/>
          <w:right w:val="nil"/>
          <w:insideH w:val="nil"/>
          <w:insideV w:val="nil"/>
        </w:tcBorders>
      </w:tcPr>
    </w:tblStylePr>
    <w:tblStylePr w:type="lastRow">
      <w:pPr>
        <w:spacing w:before="0" w:after="0" w:line="240" w:lineRule="auto"/>
      </w:pPr>
      <w:rPr>
        <w:b/>
        <w:bCs/>
      </w:rPr>
      <w:tblPr/>
      <w:tcPr>
        <w:tcBorders>
          <w:top w:val="single" w:sz="8" w:space="0" w:color="FFD966" w:themeColor="accent2"/>
          <w:left w:val="nil"/>
          <w:bottom w:val="single" w:sz="8" w:space="0" w:color="FFD96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5D9" w:themeFill="accent2" w:themeFillTint="3F"/>
      </w:tcPr>
    </w:tblStylePr>
    <w:tblStylePr w:type="band1Horz">
      <w:tblPr/>
      <w:tcPr>
        <w:tcBorders>
          <w:left w:val="nil"/>
          <w:right w:val="nil"/>
          <w:insideH w:val="nil"/>
          <w:insideV w:val="nil"/>
        </w:tcBorders>
        <w:shd w:val="clear" w:color="auto" w:fill="FFF5D9" w:themeFill="accent2" w:themeFillTint="3F"/>
      </w:tcPr>
    </w:tblStylePr>
  </w:style>
  <w:style w:type="table" w:styleId="LightShading-Accent3">
    <w:name w:val="Light Shading Accent 3"/>
    <w:basedOn w:val="TableNormal"/>
    <w:uiPriority w:val="60"/>
    <w:semiHidden/>
    <w:unhideWhenUsed/>
    <w:rsid w:val="00572222"/>
    <w:pPr>
      <w:spacing w:after="0" w:line="240" w:lineRule="auto"/>
    </w:pPr>
    <w:rPr>
      <w:color w:val="49B3A1" w:themeColor="accent3" w:themeShade="BF"/>
    </w:rPr>
    <w:tblPr>
      <w:tblStyleRowBandSize w:val="1"/>
      <w:tblStyleColBandSize w:val="1"/>
      <w:tblBorders>
        <w:top w:val="single" w:sz="8" w:space="0" w:color="85CDC1" w:themeColor="accent3"/>
        <w:bottom w:val="single" w:sz="8" w:space="0" w:color="85CDC1" w:themeColor="accent3"/>
      </w:tblBorders>
    </w:tblPr>
    <w:tblStylePr w:type="firstRow">
      <w:pPr>
        <w:spacing w:before="0" w:after="0" w:line="240" w:lineRule="auto"/>
      </w:pPr>
      <w:rPr>
        <w:b/>
        <w:bCs/>
      </w:rPr>
      <w:tblPr/>
      <w:tcPr>
        <w:tcBorders>
          <w:top w:val="single" w:sz="8" w:space="0" w:color="85CDC1" w:themeColor="accent3"/>
          <w:left w:val="nil"/>
          <w:bottom w:val="single" w:sz="8" w:space="0" w:color="85CDC1" w:themeColor="accent3"/>
          <w:right w:val="nil"/>
          <w:insideH w:val="nil"/>
          <w:insideV w:val="nil"/>
        </w:tcBorders>
      </w:tcPr>
    </w:tblStylePr>
    <w:tblStylePr w:type="lastRow">
      <w:pPr>
        <w:spacing w:before="0" w:after="0" w:line="240" w:lineRule="auto"/>
      </w:pPr>
      <w:rPr>
        <w:b/>
        <w:bCs/>
      </w:rPr>
      <w:tblPr/>
      <w:tcPr>
        <w:tcBorders>
          <w:top w:val="single" w:sz="8" w:space="0" w:color="85CDC1" w:themeColor="accent3"/>
          <w:left w:val="nil"/>
          <w:bottom w:val="single" w:sz="8" w:space="0" w:color="85CDC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F2EF" w:themeFill="accent3" w:themeFillTint="3F"/>
      </w:tcPr>
    </w:tblStylePr>
    <w:tblStylePr w:type="band1Horz">
      <w:tblPr/>
      <w:tcPr>
        <w:tcBorders>
          <w:left w:val="nil"/>
          <w:right w:val="nil"/>
          <w:insideH w:val="nil"/>
          <w:insideV w:val="nil"/>
        </w:tcBorders>
        <w:shd w:val="clear" w:color="auto" w:fill="E0F2EF" w:themeFill="accent3" w:themeFillTint="3F"/>
      </w:tcPr>
    </w:tblStylePr>
  </w:style>
  <w:style w:type="table" w:styleId="LightShading-Accent4">
    <w:name w:val="Light Shading Accent 4"/>
    <w:basedOn w:val="TableNormal"/>
    <w:uiPriority w:val="60"/>
    <w:semiHidden/>
    <w:unhideWhenUsed/>
    <w:rsid w:val="00572222"/>
    <w:pPr>
      <w:spacing w:after="0" w:line="240" w:lineRule="auto"/>
    </w:pPr>
    <w:rPr>
      <w:color w:val="2C2A2A" w:themeColor="accent4" w:themeShade="BF"/>
    </w:rPr>
    <w:tblPr>
      <w:tblStyleRowBandSize w:val="1"/>
      <w:tblStyleColBandSize w:val="1"/>
      <w:tblBorders>
        <w:top w:val="single" w:sz="8" w:space="0" w:color="3B3838" w:themeColor="accent4"/>
        <w:bottom w:val="single" w:sz="8" w:space="0" w:color="3B3838" w:themeColor="accent4"/>
      </w:tblBorders>
    </w:tblPr>
    <w:tblStylePr w:type="firstRow">
      <w:pPr>
        <w:spacing w:before="0" w:after="0" w:line="240" w:lineRule="auto"/>
      </w:pPr>
      <w:rPr>
        <w:b/>
        <w:bCs/>
      </w:rPr>
      <w:tblPr/>
      <w:tcPr>
        <w:tcBorders>
          <w:top w:val="single" w:sz="8" w:space="0" w:color="3B3838" w:themeColor="accent4"/>
          <w:left w:val="nil"/>
          <w:bottom w:val="single" w:sz="8" w:space="0" w:color="3B3838" w:themeColor="accent4"/>
          <w:right w:val="nil"/>
          <w:insideH w:val="nil"/>
          <w:insideV w:val="nil"/>
        </w:tcBorders>
      </w:tcPr>
    </w:tblStylePr>
    <w:tblStylePr w:type="lastRow">
      <w:pPr>
        <w:spacing w:before="0" w:after="0" w:line="240" w:lineRule="auto"/>
      </w:pPr>
      <w:rPr>
        <w:b/>
        <w:bCs/>
      </w:rPr>
      <w:tblPr/>
      <w:tcPr>
        <w:tcBorders>
          <w:top w:val="single" w:sz="8" w:space="0" w:color="3B3838" w:themeColor="accent4"/>
          <w:left w:val="nil"/>
          <w:bottom w:val="single" w:sz="8" w:space="0" w:color="3B383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CCC" w:themeFill="accent4" w:themeFillTint="3F"/>
      </w:tcPr>
    </w:tblStylePr>
    <w:tblStylePr w:type="band1Horz">
      <w:tblPr/>
      <w:tcPr>
        <w:tcBorders>
          <w:left w:val="nil"/>
          <w:right w:val="nil"/>
          <w:insideH w:val="nil"/>
          <w:insideV w:val="nil"/>
        </w:tcBorders>
        <w:shd w:val="clear" w:color="auto" w:fill="CFCCCC" w:themeFill="accent4" w:themeFillTint="3F"/>
      </w:tcPr>
    </w:tblStylePr>
  </w:style>
  <w:style w:type="table" w:styleId="LightShading-Accent5">
    <w:name w:val="Light Shading Accent 5"/>
    <w:basedOn w:val="TableNormal"/>
    <w:uiPriority w:val="60"/>
    <w:semiHidden/>
    <w:unhideWhenUsed/>
    <w:rsid w:val="00572222"/>
    <w:pPr>
      <w:spacing w:after="0" w:line="240" w:lineRule="auto"/>
    </w:pPr>
    <w:rPr>
      <w:color w:val="BFBFBF" w:themeColor="accent5" w:themeShade="BF"/>
    </w:rPr>
    <w:tblPr>
      <w:tblStyleRowBandSize w:val="1"/>
      <w:tblStyleColBandSize w:val="1"/>
      <w:tblBorders>
        <w:top w:val="single" w:sz="8" w:space="0" w:color="FFFFFF" w:themeColor="accent5"/>
        <w:bottom w:val="single" w:sz="8" w:space="0" w:color="FFFFFF" w:themeColor="accent5"/>
      </w:tblBorders>
    </w:tblPr>
    <w:tblStylePr w:type="firstRow">
      <w:pPr>
        <w:spacing w:before="0" w:after="0" w:line="240" w:lineRule="auto"/>
      </w:pPr>
      <w:rPr>
        <w:b/>
        <w:bCs/>
      </w:rPr>
      <w:tblPr/>
      <w:tcPr>
        <w:tcBorders>
          <w:top w:val="single" w:sz="8" w:space="0" w:color="FFFFFF" w:themeColor="accent5"/>
          <w:left w:val="nil"/>
          <w:bottom w:val="single" w:sz="8" w:space="0" w:color="FFFFFF" w:themeColor="accent5"/>
          <w:right w:val="nil"/>
          <w:insideH w:val="nil"/>
          <w:insideV w:val="nil"/>
        </w:tcBorders>
      </w:tcPr>
    </w:tblStylePr>
    <w:tblStylePr w:type="lastRow">
      <w:pPr>
        <w:spacing w:before="0" w:after="0" w:line="240" w:lineRule="auto"/>
      </w:pPr>
      <w:rPr>
        <w:b/>
        <w:bCs/>
      </w:rPr>
      <w:tblPr/>
      <w:tcPr>
        <w:tcBorders>
          <w:top w:val="single" w:sz="8" w:space="0" w:color="FFFFFF" w:themeColor="accent5"/>
          <w:left w:val="nil"/>
          <w:bottom w:val="single" w:sz="8" w:space="0" w:color="FFFFF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5" w:themeFillTint="3F"/>
      </w:tcPr>
    </w:tblStylePr>
    <w:tblStylePr w:type="band1Horz">
      <w:tblPr/>
      <w:tcPr>
        <w:tcBorders>
          <w:left w:val="nil"/>
          <w:right w:val="nil"/>
          <w:insideH w:val="nil"/>
          <w:insideV w:val="nil"/>
        </w:tcBorders>
        <w:shd w:val="clear" w:color="auto" w:fill="FFFFFF" w:themeFill="accent5" w:themeFillTint="3F"/>
      </w:tcPr>
    </w:tblStylePr>
  </w:style>
  <w:style w:type="table" w:styleId="LightShading-Accent6">
    <w:name w:val="Light Shading Accent 6"/>
    <w:basedOn w:val="TableNormal"/>
    <w:uiPriority w:val="60"/>
    <w:semiHidden/>
    <w:unhideWhenUsed/>
    <w:rsid w:val="00572222"/>
    <w:pPr>
      <w:spacing w:after="0" w:line="240" w:lineRule="auto"/>
    </w:pPr>
    <w:rPr>
      <w:color w:val="BFBFBF" w:themeColor="accent6" w:themeShade="BF"/>
    </w:rPr>
    <w:tblPr>
      <w:tblStyleRowBandSize w:val="1"/>
      <w:tblStyleColBandSize w:val="1"/>
      <w:tblBorders>
        <w:top w:val="single" w:sz="8" w:space="0" w:color="FFFFFF" w:themeColor="accent6"/>
        <w:bottom w:val="single" w:sz="8" w:space="0" w:color="FFFFFF" w:themeColor="accent6"/>
      </w:tblBorders>
    </w:tblPr>
    <w:tblStylePr w:type="fir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la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left w:val="nil"/>
          <w:right w:val="nil"/>
          <w:insideH w:val="nil"/>
          <w:insideV w:val="nil"/>
        </w:tcBorders>
        <w:shd w:val="clear" w:color="auto" w:fill="FFFFFF" w:themeFill="accent6" w:themeFillTint="3F"/>
      </w:tcPr>
    </w:tblStylePr>
  </w:style>
  <w:style w:type="character" w:styleId="LineNumber">
    <w:name w:val="line number"/>
    <w:basedOn w:val="DefaultParagraphFont"/>
    <w:uiPriority w:val="99"/>
    <w:semiHidden/>
    <w:unhideWhenUsed/>
    <w:rsid w:val="00572222"/>
    <w:rPr>
      <w:sz w:val="22"/>
    </w:rPr>
  </w:style>
  <w:style w:type="paragraph" w:styleId="List">
    <w:name w:val="List"/>
    <w:basedOn w:val="Normal"/>
    <w:uiPriority w:val="99"/>
    <w:semiHidden/>
    <w:unhideWhenUsed/>
    <w:rsid w:val="00572222"/>
    <w:pPr>
      <w:ind w:left="360" w:hanging="360"/>
      <w:contextualSpacing/>
    </w:pPr>
  </w:style>
  <w:style w:type="paragraph" w:styleId="List2">
    <w:name w:val="List 2"/>
    <w:basedOn w:val="Normal"/>
    <w:uiPriority w:val="99"/>
    <w:semiHidden/>
    <w:unhideWhenUsed/>
    <w:rsid w:val="00572222"/>
    <w:pPr>
      <w:ind w:left="720" w:hanging="360"/>
      <w:contextualSpacing/>
    </w:pPr>
  </w:style>
  <w:style w:type="paragraph" w:styleId="List3">
    <w:name w:val="List 3"/>
    <w:basedOn w:val="Normal"/>
    <w:uiPriority w:val="99"/>
    <w:semiHidden/>
    <w:unhideWhenUsed/>
    <w:rsid w:val="00572222"/>
    <w:pPr>
      <w:ind w:left="1080" w:hanging="360"/>
      <w:contextualSpacing/>
    </w:pPr>
  </w:style>
  <w:style w:type="paragraph" w:styleId="List4">
    <w:name w:val="List 4"/>
    <w:basedOn w:val="Normal"/>
    <w:uiPriority w:val="99"/>
    <w:semiHidden/>
    <w:unhideWhenUsed/>
    <w:rsid w:val="00572222"/>
    <w:pPr>
      <w:ind w:left="1440" w:hanging="360"/>
      <w:contextualSpacing/>
    </w:pPr>
  </w:style>
  <w:style w:type="paragraph" w:styleId="List5">
    <w:name w:val="List 5"/>
    <w:basedOn w:val="Normal"/>
    <w:uiPriority w:val="99"/>
    <w:semiHidden/>
    <w:unhideWhenUsed/>
    <w:rsid w:val="00572222"/>
    <w:pPr>
      <w:ind w:left="1800" w:hanging="360"/>
      <w:contextualSpacing/>
    </w:pPr>
  </w:style>
  <w:style w:type="paragraph" w:styleId="ListBullet">
    <w:name w:val="List Bullet"/>
    <w:basedOn w:val="Normal"/>
    <w:uiPriority w:val="99"/>
    <w:semiHidden/>
    <w:unhideWhenUsed/>
    <w:rsid w:val="00572222"/>
    <w:pPr>
      <w:numPr>
        <w:numId w:val="1"/>
      </w:numPr>
      <w:contextualSpacing/>
    </w:pPr>
  </w:style>
  <w:style w:type="paragraph" w:styleId="ListBullet2">
    <w:name w:val="List Bullet 2"/>
    <w:basedOn w:val="Normal"/>
    <w:uiPriority w:val="99"/>
    <w:semiHidden/>
    <w:unhideWhenUsed/>
    <w:rsid w:val="00572222"/>
    <w:pPr>
      <w:numPr>
        <w:numId w:val="2"/>
      </w:numPr>
      <w:contextualSpacing/>
    </w:pPr>
  </w:style>
  <w:style w:type="paragraph" w:styleId="ListBullet3">
    <w:name w:val="List Bullet 3"/>
    <w:basedOn w:val="Normal"/>
    <w:uiPriority w:val="99"/>
    <w:semiHidden/>
    <w:unhideWhenUsed/>
    <w:rsid w:val="00572222"/>
    <w:pPr>
      <w:numPr>
        <w:numId w:val="3"/>
      </w:numPr>
      <w:contextualSpacing/>
    </w:pPr>
  </w:style>
  <w:style w:type="paragraph" w:styleId="ListBullet4">
    <w:name w:val="List Bullet 4"/>
    <w:basedOn w:val="Normal"/>
    <w:uiPriority w:val="99"/>
    <w:semiHidden/>
    <w:unhideWhenUsed/>
    <w:rsid w:val="00572222"/>
    <w:pPr>
      <w:numPr>
        <w:numId w:val="4"/>
      </w:numPr>
      <w:contextualSpacing/>
    </w:pPr>
  </w:style>
  <w:style w:type="paragraph" w:styleId="ListBullet5">
    <w:name w:val="List Bullet 5"/>
    <w:basedOn w:val="Normal"/>
    <w:uiPriority w:val="99"/>
    <w:semiHidden/>
    <w:unhideWhenUsed/>
    <w:rsid w:val="00572222"/>
    <w:pPr>
      <w:numPr>
        <w:numId w:val="5"/>
      </w:numPr>
      <w:contextualSpacing/>
    </w:pPr>
  </w:style>
  <w:style w:type="paragraph" w:styleId="ListContinue">
    <w:name w:val="List Continue"/>
    <w:basedOn w:val="Normal"/>
    <w:uiPriority w:val="99"/>
    <w:semiHidden/>
    <w:unhideWhenUsed/>
    <w:rsid w:val="00572222"/>
    <w:pPr>
      <w:spacing w:after="120"/>
      <w:ind w:left="360"/>
      <w:contextualSpacing/>
    </w:pPr>
  </w:style>
  <w:style w:type="paragraph" w:styleId="ListContinue2">
    <w:name w:val="List Continue 2"/>
    <w:basedOn w:val="Normal"/>
    <w:uiPriority w:val="99"/>
    <w:semiHidden/>
    <w:unhideWhenUsed/>
    <w:rsid w:val="00572222"/>
    <w:pPr>
      <w:spacing w:after="120"/>
      <w:ind w:left="720"/>
      <w:contextualSpacing/>
    </w:pPr>
  </w:style>
  <w:style w:type="paragraph" w:styleId="ListContinue3">
    <w:name w:val="List Continue 3"/>
    <w:basedOn w:val="Normal"/>
    <w:uiPriority w:val="99"/>
    <w:semiHidden/>
    <w:unhideWhenUsed/>
    <w:rsid w:val="00572222"/>
    <w:pPr>
      <w:spacing w:after="120"/>
      <w:ind w:left="1080"/>
      <w:contextualSpacing/>
    </w:pPr>
  </w:style>
  <w:style w:type="paragraph" w:styleId="ListContinue4">
    <w:name w:val="List Continue 4"/>
    <w:basedOn w:val="Normal"/>
    <w:uiPriority w:val="99"/>
    <w:semiHidden/>
    <w:unhideWhenUsed/>
    <w:rsid w:val="00572222"/>
    <w:pPr>
      <w:spacing w:after="120"/>
      <w:ind w:left="1440"/>
      <w:contextualSpacing/>
    </w:pPr>
  </w:style>
  <w:style w:type="paragraph" w:styleId="ListContinue5">
    <w:name w:val="List Continue 5"/>
    <w:basedOn w:val="Normal"/>
    <w:uiPriority w:val="99"/>
    <w:semiHidden/>
    <w:unhideWhenUsed/>
    <w:rsid w:val="00572222"/>
    <w:pPr>
      <w:spacing w:after="120"/>
      <w:ind w:left="1800"/>
      <w:contextualSpacing/>
    </w:pPr>
  </w:style>
  <w:style w:type="paragraph" w:styleId="ListNumber">
    <w:name w:val="List Number"/>
    <w:basedOn w:val="Normal"/>
    <w:uiPriority w:val="99"/>
    <w:semiHidden/>
    <w:unhideWhenUsed/>
    <w:rsid w:val="00572222"/>
    <w:pPr>
      <w:numPr>
        <w:numId w:val="6"/>
      </w:numPr>
      <w:contextualSpacing/>
    </w:pPr>
  </w:style>
  <w:style w:type="paragraph" w:styleId="ListNumber2">
    <w:name w:val="List Number 2"/>
    <w:basedOn w:val="Normal"/>
    <w:uiPriority w:val="99"/>
    <w:semiHidden/>
    <w:unhideWhenUsed/>
    <w:rsid w:val="00572222"/>
    <w:pPr>
      <w:numPr>
        <w:numId w:val="7"/>
      </w:numPr>
      <w:contextualSpacing/>
    </w:pPr>
  </w:style>
  <w:style w:type="paragraph" w:styleId="ListNumber3">
    <w:name w:val="List Number 3"/>
    <w:basedOn w:val="Normal"/>
    <w:uiPriority w:val="99"/>
    <w:semiHidden/>
    <w:unhideWhenUsed/>
    <w:rsid w:val="00572222"/>
    <w:pPr>
      <w:numPr>
        <w:numId w:val="8"/>
      </w:numPr>
      <w:contextualSpacing/>
    </w:pPr>
  </w:style>
  <w:style w:type="paragraph" w:styleId="ListNumber4">
    <w:name w:val="List Number 4"/>
    <w:basedOn w:val="Normal"/>
    <w:uiPriority w:val="99"/>
    <w:semiHidden/>
    <w:unhideWhenUsed/>
    <w:rsid w:val="00572222"/>
    <w:pPr>
      <w:numPr>
        <w:numId w:val="9"/>
      </w:numPr>
      <w:contextualSpacing/>
    </w:pPr>
  </w:style>
  <w:style w:type="paragraph" w:styleId="ListNumber5">
    <w:name w:val="List Number 5"/>
    <w:basedOn w:val="Normal"/>
    <w:uiPriority w:val="99"/>
    <w:semiHidden/>
    <w:unhideWhenUsed/>
    <w:rsid w:val="00572222"/>
    <w:pPr>
      <w:numPr>
        <w:numId w:val="10"/>
      </w:numPr>
      <w:contextualSpacing/>
    </w:pPr>
  </w:style>
  <w:style w:type="paragraph" w:styleId="ListParagraph">
    <w:name w:val="List Paragraph"/>
    <w:basedOn w:val="Normal"/>
    <w:uiPriority w:val="34"/>
    <w:semiHidden/>
    <w:qFormat/>
    <w:rsid w:val="00572222"/>
    <w:pPr>
      <w:ind w:left="720"/>
      <w:contextualSpacing/>
    </w:pPr>
  </w:style>
  <w:style w:type="table" w:styleId="ListTable1Light">
    <w:name w:val="List Table 1 Light"/>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C14646" w:themeColor="accent1" w:themeTint="99"/>
        </w:tcBorders>
      </w:tcPr>
    </w:tblStylePr>
    <w:tblStylePr w:type="lastRow">
      <w:rPr>
        <w:b/>
        <w:bCs/>
      </w:rPr>
      <w:tblPr/>
      <w:tcPr>
        <w:tcBorders>
          <w:top w:val="sing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1Light-Accent2">
    <w:name w:val="List Table 1 Light Accent 2"/>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E7A3" w:themeColor="accent2" w:themeTint="99"/>
        </w:tcBorders>
      </w:tcPr>
    </w:tblStylePr>
    <w:tblStylePr w:type="lastRow">
      <w:rPr>
        <w:b/>
        <w:bCs/>
      </w:rPr>
      <w:tblPr/>
      <w:tcPr>
        <w:tcBorders>
          <w:top w:val="sing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1Light-Accent3">
    <w:name w:val="List Table 1 Light Accent 3"/>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B5E1D9" w:themeColor="accent3" w:themeTint="99"/>
        </w:tcBorders>
      </w:tcPr>
    </w:tblStylePr>
    <w:tblStylePr w:type="lastRow">
      <w:rPr>
        <w:b/>
        <w:bCs/>
      </w:rPr>
      <w:tblPr/>
      <w:tcPr>
        <w:tcBorders>
          <w:top w:val="sing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1Light-Accent4">
    <w:name w:val="List Table 1 Light Accent 4"/>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8B8585" w:themeColor="accent4" w:themeTint="99"/>
        </w:tcBorders>
      </w:tcPr>
    </w:tblStylePr>
    <w:tblStylePr w:type="lastRow">
      <w:rPr>
        <w:b/>
        <w:bCs/>
      </w:rPr>
      <w:tblPr/>
      <w:tcPr>
        <w:tcBorders>
          <w:top w:val="sing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1Light-Accent5">
    <w:name w:val="List Table 1 Light Accent 5"/>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5" w:themeTint="99"/>
        </w:tcBorders>
      </w:tcPr>
    </w:tblStylePr>
    <w:tblStylePr w:type="lastRow">
      <w:rPr>
        <w:b/>
        <w:bCs/>
      </w:rPr>
      <w:tblPr/>
      <w:tcPr>
        <w:tcBorders>
          <w:top w:val="sing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1Light-Accent6">
    <w:name w:val="List Table 1 Light Accent 6"/>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6" w:themeTint="99"/>
        </w:tcBorders>
      </w:tcPr>
    </w:tblStylePr>
    <w:tblStylePr w:type="lastRow">
      <w:rPr>
        <w:b/>
        <w:bCs/>
      </w:rPr>
      <w:tblPr/>
      <w:tcPr>
        <w:tcBorders>
          <w:top w:val="sing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2">
    <w:name w:val="List Table 2"/>
    <w:basedOn w:val="TableNormal"/>
    <w:uiPriority w:val="47"/>
    <w:rsid w:val="0057222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72222"/>
    <w:pPr>
      <w:spacing w:after="0" w:line="240" w:lineRule="auto"/>
    </w:pPr>
    <w:tblPr>
      <w:tblStyleRowBandSize w:val="1"/>
      <w:tblStyleColBandSize w:val="1"/>
      <w:tblBorders>
        <w:top w:val="single" w:sz="4" w:space="0" w:color="C14646" w:themeColor="accent1" w:themeTint="99"/>
        <w:bottom w:val="single" w:sz="4" w:space="0" w:color="C14646" w:themeColor="accent1" w:themeTint="99"/>
        <w:insideH w:val="single" w:sz="4" w:space="0" w:color="C14646"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2-Accent2">
    <w:name w:val="List Table 2 Accent 2"/>
    <w:basedOn w:val="TableNormal"/>
    <w:uiPriority w:val="47"/>
    <w:rsid w:val="00572222"/>
    <w:pPr>
      <w:spacing w:after="0" w:line="240" w:lineRule="auto"/>
    </w:pPr>
    <w:tblPr>
      <w:tblStyleRowBandSize w:val="1"/>
      <w:tblStyleColBandSize w:val="1"/>
      <w:tblBorders>
        <w:top w:val="single" w:sz="4" w:space="0" w:color="FFE7A3" w:themeColor="accent2" w:themeTint="99"/>
        <w:bottom w:val="single" w:sz="4" w:space="0" w:color="FFE7A3" w:themeColor="accent2" w:themeTint="99"/>
        <w:insideH w:val="single" w:sz="4" w:space="0" w:color="FFE7A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2-Accent3">
    <w:name w:val="List Table 2 Accent 3"/>
    <w:basedOn w:val="TableNormal"/>
    <w:uiPriority w:val="47"/>
    <w:rsid w:val="00572222"/>
    <w:pPr>
      <w:spacing w:after="0" w:line="240" w:lineRule="auto"/>
    </w:pPr>
    <w:tblPr>
      <w:tblStyleRowBandSize w:val="1"/>
      <w:tblStyleColBandSize w:val="1"/>
      <w:tblBorders>
        <w:top w:val="single" w:sz="4" w:space="0" w:color="B5E1D9" w:themeColor="accent3" w:themeTint="99"/>
        <w:bottom w:val="single" w:sz="4" w:space="0" w:color="B5E1D9" w:themeColor="accent3" w:themeTint="99"/>
        <w:insideH w:val="single" w:sz="4" w:space="0" w:color="B5E1D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2-Accent4">
    <w:name w:val="List Table 2 Accent 4"/>
    <w:basedOn w:val="TableNormal"/>
    <w:uiPriority w:val="47"/>
    <w:rsid w:val="00572222"/>
    <w:pPr>
      <w:spacing w:after="0" w:line="240" w:lineRule="auto"/>
    </w:pPr>
    <w:tblPr>
      <w:tblStyleRowBandSize w:val="1"/>
      <w:tblStyleColBandSize w:val="1"/>
      <w:tblBorders>
        <w:top w:val="single" w:sz="4" w:space="0" w:color="8B8585" w:themeColor="accent4" w:themeTint="99"/>
        <w:bottom w:val="single" w:sz="4" w:space="0" w:color="8B8585" w:themeColor="accent4" w:themeTint="99"/>
        <w:insideH w:val="single" w:sz="4" w:space="0" w:color="8B8585"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2-Accent5">
    <w:name w:val="List Table 2 Accent 5"/>
    <w:basedOn w:val="TableNormal"/>
    <w:uiPriority w:val="47"/>
    <w:rsid w:val="00572222"/>
    <w:pPr>
      <w:spacing w:after="0" w:line="240" w:lineRule="auto"/>
    </w:pPr>
    <w:tblPr>
      <w:tblStyleRowBandSize w:val="1"/>
      <w:tblStyleColBandSize w:val="1"/>
      <w:tblBorders>
        <w:top w:val="single" w:sz="4" w:space="0" w:color="FFFFFF" w:themeColor="accent5" w:themeTint="99"/>
        <w:bottom w:val="single" w:sz="4" w:space="0" w:color="FFFFFF" w:themeColor="accent5" w:themeTint="99"/>
        <w:insideH w:val="single" w:sz="4" w:space="0" w:color="FFFF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2-Accent6">
    <w:name w:val="List Table 2 Accent 6"/>
    <w:basedOn w:val="TableNormal"/>
    <w:uiPriority w:val="47"/>
    <w:rsid w:val="00572222"/>
    <w:pPr>
      <w:spacing w:after="0" w:line="240" w:lineRule="auto"/>
    </w:pPr>
    <w:tblPr>
      <w:tblStyleRowBandSize w:val="1"/>
      <w:tblStyleColBandSize w:val="1"/>
      <w:tblBorders>
        <w:top w:val="single" w:sz="4" w:space="0" w:color="FFFFFF" w:themeColor="accent6" w:themeTint="99"/>
        <w:bottom w:val="single" w:sz="4" w:space="0" w:color="FFFFFF" w:themeColor="accent6" w:themeTint="99"/>
        <w:insideH w:val="single" w:sz="4" w:space="0" w:color="FFF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3">
    <w:name w:val="List Table 3"/>
    <w:basedOn w:val="TableNormal"/>
    <w:uiPriority w:val="48"/>
    <w:rsid w:val="005722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72222"/>
    <w:pPr>
      <w:spacing w:after="0" w:line="240" w:lineRule="auto"/>
    </w:pPr>
    <w:tblPr>
      <w:tblStyleRowBandSize w:val="1"/>
      <w:tblStyleColBandSize w:val="1"/>
      <w:tblBorders>
        <w:top w:val="single" w:sz="4" w:space="0" w:color="4B1919" w:themeColor="accent1"/>
        <w:left w:val="single" w:sz="4" w:space="0" w:color="4B1919" w:themeColor="accent1"/>
        <w:bottom w:val="single" w:sz="4" w:space="0" w:color="4B1919" w:themeColor="accent1"/>
        <w:right w:val="single" w:sz="4" w:space="0" w:color="4B1919" w:themeColor="accent1"/>
      </w:tblBorders>
    </w:tblPr>
    <w:tblStylePr w:type="firstRow">
      <w:rPr>
        <w:b/>
        <w:bCs/>
        <w:color w:val="FFFFFF" w:themeColor="background1"/>
      </w:rPr>
      <w:tblPr/>
      <w:tcPr>
        <w:shd w:val="clear" w:color="auto" w:fill="4B1919" w:themeFill="accent1"/>
      </w:tcPr>
    </w:tblStylePr>
    <w:tblStylePr w:type="lastRow">
      <w:rPr>
        <w:b/>
        <w:bCs/>
      </w:rPr>
      <w:tblPr/>
      <w:tcPr>
        <w:tcBorders>
          <w:top w:val="double" w:sz="4" w:space="0" w:color="4B191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1919" w:themeColor="accent1"/>
          <w:right w:val="single" w:sz="4" w:space="0" w:color="4B1919" w:themeColor="accent1"/>
        </w:tcBorders>
      </w:tcPr>
    </w:tblStylePr>
    <w:tblStylePr w:type="band1Horz">
      <w:tblPr/>
      <w:tcPr>
        <w:tcBorders>
          <w:top w:val="single" w:sz="4" w:space="0" w:color="4B1919" w:themeColor="accent1"/>
          <w:bottom w:val="single" w:sz="4" w:space="0" w:color="4B191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1919" w:themeColor="accent1"/>
          <w:left w:val="nil"/>
        </w:tcBorders>
      </w:tcPr>
    </w:tblStylePr>
    <w:tblStylePr w:type="swCell">
      <w:tblPr/>
      <w:tcPr>
        <w:tcBorders>
          <w:top w:val="double" w:sz="4" w:space="0" w:color="4B1919" w:themeColor="accent1"/>
          <w:right w:val="nil"/>
        </w:tcBorders>
      </w:tcPr>
    </w:tblStylePr>
  </w:style>
  <w:style w:type="table" w:styleId="ListTable3-Accent2">
    <w:name w:val="List Table 3 Accent 2"/>
    <w:basedOn w:val="TableNormal"/>
    <w:uiPriority w:val="48"/>
    <w:rsid w:val="00572222"/>
    <w:pPr>
      <w:spacing w:after="0" w:line="240" w:lineRule="auto"/>
    </w:pPr>
    <w:tblPr>
      <w:tblStyleRowBandSize w:val="1"/>
      <w:tblStyleColBandSize w:val="1"/>
      <w:tblBorders>
        <w:top w:val="single" w:sz="4" w:space="0" w:color="FFD966" w:themeColor="accent2"/>
        <w:left w:val="single" w:sz="4" w:space="0" w:color="FFD966" w:themeColor="accent2"/>
        <w:bottom w:val="single" w:sz="4" w:space="0" w:color="FFD966" w:themeColor="accent2"/>
        <w:right w:val="single" w:sz="4" w:space="0" w:color="FFD966" w:themeColor="accent2"/>
      </w:tblBorders>
    </w:tblPr>
    <w:tblStylePr w:type="firstRow">
      <w:rPr>
        <w:b/>
        <w:bCs/>
        <w:color w:val="FFFFFF" w:themeColor="background1"/>
      </w:rPr>
      <w:tblPr/>
      <w:tcPr>
        <w:shd w:val="clear" w:color="auto" w:fill="FFD966" w:themeFill="accent2"/>
      </w:tcPr>
    </w:tblStylePr>
    <w:tblStylePr w:type="lastRow">
      <w:rPr>
        <w:b/>
        <w:bCs/>
      </w:rPr>
      <w:tblPr/>
      <w:tcPr>
        <w:tcBorders>
          <w:top w:val="double" w:sz="4" w:space="0" w:color="FFD96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966" w:themeColor="accent2"/>
          <w:right w:val="single" w:sz="4" w:space="0" w:color="FFD966" w:themeColor="accent2"/>
        </w:tcBorders>
      </w:tcPr>
    </w:tblStylePr>
    <w:tblStylePr w:type="band1Horz">
      <w:tblPr/>
      <w:tcPr>
        <w:tcBorders>
          <w:top w:val="single" w:sz="4" w:space="0" w:color="FFD966" w:themeColor="accent2"/>
          <w:bottom w:val="single" w:sz="4" w:space="0" w:color="FFD96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966" w:themeColor="accent2"/>
          <w:left w:val="nil"/>
        </w:tcBorders>
      </w:tcPr>
    </w:tblStylePr>
    <w:tblStylePr w:type="swCell">
      <w:tblPr/>
      <w:tcPr>
        <w:tcBorders>
          <w:top w:val="double" w:sz="4" w:space="0" w:color="FFD966" w:themeColor="accent2"/>
          <w:right w:val="nil"/>
        </w:tcBorders>
      </w:tcPr>
    </w:tblStylePr>
  </w:style>
  <w:style w:type="table" w:styleId="ListTable3-Accent3">
    <w:name w:val="List Table 3 Accent 3"/>
    <w:basedOn w:val="TableNormal"/>
    <w:uiPriority w:val="48"/>
    <w:rsid w:val="00572222"/>
    <w:pPr>
      <w:spacing w:after="0" w:line="240" w:lineRule="auto"/>
    </w:pPr>
    <w:tblPr>
      <w:tblStyleRowBandSize w:val="1"/>
      <w:tblStyleColBandSize w:val="1"/>
      <w:tblBorders>
        <w:top w:val="single" w:sz="4" w:space="0" w:color="85CDC1" w:themeColor="accent3"/>
        <w:left w:val="single" w:sz="4" w:space="0" w:color="85CDC1" w:themeColor="accent3"/>
        <w:bottom w:val="single" w:sz="4" w:space="0" w:color="85CDC1" w:themeColor="accent3"/>
        <w:right w:val="single" w:sz="4" w:space="0" w:color="85CDC1" w:themeColor="accent3"/>
      </w:tblBorders>
    </w:tblPr>
    <w:tblStylePr w:type="firstRow">
      <w:rPr>
        <w:b/>
        <w:bCs/>
        <w:color w:val="FFFFFF" w:themeColor="background1"/>
      </w:rPr>
      <w:tblPr/>
      <w:tcPr>
        <w:shd w:val="clear" w:color="auto" w:fill="85CDC1" w:themeFill="accent3"/>
      </w:tcPr>
    </w:tblStylePr>
    <w:tblStylePr w:type="lastRow">
      <w:rPr>
        <w:b/>
        <w:bCs/>
      </w:rPr>
      <w:tblPr/>
      <w:tcPr>
        <w:tcBorders>
          <w:top w:val="double" w:sz="4" w:space="0" w:color="85CDC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CDC1" w:themeColor="accent3"/>
          <w:right w:val="single" w:sz="4" w:space="0" w:color="85CDC1" w:themeColor="accent3"/>
        </w:tcBorders>
      </w:tcPr>
    </w:tblStylePr>
    <w:tblStylePr w:type="band1Horz">
      <w:tblPr/>
      <w:tcPr>
        <w:tcBorders>
          <w:top w:val="single" w:sz="4" w:space="0" w:color="85CDC1" w:themeColor="accent3"/>
          <w:bottom w:val="single" w:sz="4" w:space="0" w:color="85CDC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CDC1" w:themeColor="accent3"/>
          <w:left w:val="nil"/>
        </w:tcBorders>
      </w:tcPr>
    </w:tblStylePr>
    <w:tblStylePr w:type="swCell">
      <w:tblPr/>
      <w:tcPr>
        <w:tcBorders>
          <w:top w:val="double" w:sz="4" w:space="0" w:color="85CDC1" w:themeColor="accent3"/>
          <w:right w:val="nil"/>
        </w:tcBorders>
      </w:tcPr>
    </w:tblStylePr>
  </w:style>
  <w:style w:type="table" w:styleId="ListTable3-Accent4">
    <w:name w:val="List Table 3 Accent 4"/>
    <w:basedOn w:val="TableNormal"/>
    <w:uiPriority w:val="48"/>
    <w:rsid w:val="00572222"/>
    <w:pPr>
      <w:spacing w:after="0" w:line="240" w:lineRule="auto"/>
    </w:pPr>
    <w:tblPr>
      <w:tblStyleRowBandSize w:val="1"/>
      <w:tblStyleColBandSize w:val="1"/>
      <w:tblBorders>
        <w:top w:val="single" w:sz="4" w:space="0" w:color="3B3838" w:themeColor="accent4"/>
        <w:left w:val="single" w:sz="4" w:space="0" w:color="3B3838" w:themeColor="accent4"/>
        <w:bottom w:val="single" w:sz="4" w:space="0" w:color="3B3838" w:themeColor="accent4"/>
        <w:right w:val="single" w:sz="4" w:space="0" w:color="3B3838" w:themeColor="accent4"/>
      </w:tblBorders>
    </w:tblPr>
    <w:tblStylePr w:type="firstRow">
      <w:rPr>
        <w:b/>
        <w:bCs/>
        <w:color w:val="FFFFFF" w:themeColor="background1"/>
      </w:rPr>
      <w:tblPr/>
      <w:tcPr>
        <w:shd w:val="clear" w:color="auto" w:fill="3B3838" w:themeFill="accent4"/>
      </w:tcPr>
    </w:tblStylePr>
    <w:tblStylePr w:type="lastRow">
      <w:rPr>
        <w:b/>
        <w:bCs/>
      </w:rPr>
      <w:tblPr/>
      <w:tcPr>
        <w:tcBorders>
          <w:top w:val="double" w:sz="4" w:space="0" w:color="3B383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3838" w:themeColor="accent4"/>
          <w:right w:val="single" w:sz="4" w:space="0" w:color="3B3838" w:themeColor="accent4"/>
        </w:tcBorders>
      </w:tcPr>
    </w:tblStylePr>
    <w:tblStylePr w:type="band1Horz">
      <w:tblPr/>
      <w:tcPr>
        <w:tcBorders>
          <w:top w:val="single" w:sz="4" w:space="0" w:color="3B3838" w:themeColor="accent4"/>
          <w:bottom w:val="single" w:sz="4" w:space="0" w:color="3B383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3838" w:themeColor="accent4"/>
          <w:left w:val="nil"/>
        </w:tcBorders>
      </w:tcPr>
    </w:tblStylePr>
    <w:tblStylePr w:type="swCell">
      <w:tblPr/>
      <w:tcPr>
        <w:tcBorders>
          <w:top w:val="double" w:sz="4" w:space="0" w:color="3B3838" w:themeColor="accent4"/>
          <w:right w:val="nil"/>
        </w:tcBorders>
      </w:tcPr>
    </w:tblStylePr>
  </w:style>
  <w:style w:type="table" w:styleId="ListTable3-Accent5">
    <w:name w:val="List Table 3 Accent 5"/>
    <w:basedOn w:val="TableNormal"/>
    <w:uiPriority w:val="48"/>
    <w:rsid w:val="00572222"/>
    <w:pPr>
      <w:spacing w:after="0" w:line="240" w:lineRule="auto"/>
    </w:pPr>
    <w:tblPr>
      <w:tblStyleRowBandSize w:val="1"/>
      <w:tblStyleColBandSize w:val="1"/>
      <w:tblBorders>
        <w:top w:val="single" w:sz="4" w:space="0" w:color="FFFFFF" w:themeColor="accent5"/>
        <w:left w:val="single" w:sz="4" w:space="0" w:color="FFFFFF" w:themeColor="accent5"/>
        <w:bottom w:val="single" w:sz="4" w:space="0" w:color="FFFFFF" w:themeColor="accent5"/>
        <w:right w:val="single" w:sz="4" w:space="0" w:color="FFFFFF" w:themeColor="accent5"/>
      </w:tblBorders>
    </w:tblPr>
    <w:tblStylePr w:type="firstRow">
      <w:rPr>
        <w:b/>
        <w:bCs/>
        <w:color w:val="FFFFFF" w:themeColor="background1"/>
      </w:rPr>
      <w:tblPr/>
      <w:tcPr>
        <w:shd w:val="clear" w:color="auto" w:fill="FFFFFF" w:themeFill="accent5"/>
      </w:tcPr>
    </w:tblStylePr>
    <w:tblStylePr w:type="lastRow">
      <w:rPr>
        <w:b/>
        <w:bCs/>
      </w:rPr>
      <w:tblPr/>
      <w:tcPr>
        <w:tcBorders>
          <w:top w:val="double" w:sz="4" w:space="0" w:color="FFFFF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5"/>
          <w:right w:val="single" w:sz="4" w:space="0" w:color="FFFFFF" w:themeColor="accent5"/>
        </w:tcBorders>
      </w:tcPr>
    </w:tblStylePr>
    <w:tblStylePr w:type="band1Horz">
      <w:tblPr/>
      <w:tcPr>
        <w:tcBorders>
          <w:top w:val="single" w:sz="4" w:space="0" w:color="FFFFFF" w:themeColor="accent5"/>
          <w:bottom w:val="single" w:sz="4" w:space="0" w:color="FFFFF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5"/>
          <w:left w:val="nil"/>
        </w:tcBorders>
      </w:tcPr>
    </w:tblStylePr>
    <w:tblStylePr w:type="swCell">
      <w:tblPr/>
      <w:tcPr>
        <w:tcBorders>
          <w:top w:val="double" w:sz="4" w:space="0" w:color="FFFFFF" w:themeColor="accent5"/>
          <w:right w:val="nil"/>
        </w:tcBorders>
      </w:tcPr>
    </w:tblStylePr>
  </w:style>
  <w:style w:type="table" w:styleId="ListTable3-Accent6">
    <w:name w:val="List Table 3 Accent 6"/>
    <w:basedOn w:val="TableNormal"/>
    <w:uiPriority w:val="48"/>
    <w:rsid w:val="00572222"/>
    <w:pPr>
      <w:spacing w:after="0" w:line="240" w:lineRule="auto"/>
    </w:pPr>
    <w:tblPr>
      <w:tblStyleRowBandSize w:val="1"/>
      <w:tblStyleColBandSize w:val="1"/>
      <w:tblBorders>
        <w:top w:val="single" w:sz="4" w:space="0" w:color="FFFFFF" w:themeColor="accent6"/>
        <w:left w:val="single" w:sz="4" w:space="0" w:color="FFFFFF" w:themeColor="accent6"/>
        <w:bottom w:val="single" w:sz="4" w:space="0" w:color="FFFFFF" w:themeColor="accent6"/>
        <w:right w:val="single" w:sz="4" w:space="0" w:color="FFFFFF" w:themeColor="accent6"/>
      </w:tblBorders>
    </w:tblPr>
    <w:tblStylePr w:type="firstRow">
      <w:rPr>
        <w:b/>
        <w:bCs/>
        <w:color w:val="FFFFFF" w:themeColor="background1"/>
      </w:rPr>
      <w:tblPr/>
      <w:tcPr>
        <w:shd w:val="clear" w:color="auto" w:fill="FFFFFF" w:themeFill="accent6"/>
      </w:tcPr>
    </w:tblStylePr>
    <w:tblStylePr w:type="lastRow">
      <w:rPr>
        <w:b/>
        <w:bCs/>
      </w:rPr>
      <w:tblPr/>
      <w:tcPr>
        <w:tcBorders>
          <w:top w:val="double" w:sz="4" w:space="0" w:color="FFFF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6"/>
          <w:right w:val="single" w:sz="4" w:space="0" w:color="FFFFFF" w:themeColor="accent6"/>
        </w:tcBorders>
      </w:tcPr>
    </w:tblStylePr>
    <w:tblStylePr w:type="band1Horz">
      <w:tblPr/>
      <w:tcPr>
        <w:tcBorders>
          <w:top w:val="single" w:sz="4" w:space="0" w:color="FFFFFF" w:themeColor="accent6"/>
          <w:bottom w:val="single" w:sz="4" w:space="0" w:color="FFFF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6"/>
          <w:left w:val="nil"/>
        </w:tcBorders>
      </w:tcPr>
    </w:tblStylePr>
    <w:tblStylePr w:type="swCell">
      <w:tblPr/>
      <w:tcPr>
        <w:tcBorders>
          <w:top w:val="double" w:sz="4" w:space="0" w:color="FFFFFF" w:themeColor="accent6"/>
          <w:right w:val="nil"/>
        </w:tcBorders>
      </w:tcPr>
    </w:tblStylePr>
  </w:style>
  <w:style w:type="table" w:styleId="ListTable4">
    <w:name w:val="List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tblBorders>
    </w:tblPr>
    <w:tblStylePr w:type="firstRow">
      <w:rPr>
        <w:b/>
        <w:bCs/>
        <w:color w:val="FFFFFF" w:themeColor="background1"/>
      </w:rPr>
      <w:tblPr/>
      <w:tcPr>
        <w:tcBorders>
          <w:top w:val="single" w:sz="4" w:space="0" w:color="4B1919" w:themeColor="accent1"/>
          <w:left w:val="single" w:sz="4" w:space="0" w:color="4B1919" w:themeColor="accent1"/>
          <w:bottom w:val="single" w:sz="4" w:space="0" w:color="4B1919" w:themeColor="accent1"/>
          <w:right w:val="single" w:sz="4" w:space="0" w:color="4B1919" w:themeColor="accent1"/>
          <w:insideH w:val="nil"/>
        </w:tcBorders>
        <w:shd w:val="clear" w:color="auto" w:fill="4B1919" w:themeFill="accent1"/>
      </w:tcPr>
    </w:tblStylePr>
    <w:tblStylePr w:type="lastRow">
      <w:rPr>
        <w:b/>
        <w:bCs/>
      </w:rPr>
      <w:tblPr/>
      <w:tcPr>
        <w:tcBorders>
          <w:top w:val="doub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4-Accent2">
    <w:name w:val="List Table 4 Accent 2"/>
    <w:basedOn w:val="TableNormal"/>
    <w:uiPriority w:val="49"/>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tblBorders>
    </w:tblPr>
    <w:tblStylePr w:type="firstRow">
      <w:rPr>
        <w:b/>
        <w:bCs/>
        <w:color w:val="FFFFFF" w:themeColor="background1"/>
      </w:rPr>
      <w:tblPr/>
      <w:tcPr>
        <w:tcBorders>
          <w:top w:val="single" w:sz="4" w:space="0" w:color="FFD966" w:themeColor="accent2"/>
          <w:left w:val="single" w:sz="4" w:space="0" w:color="FFD966" w:themeColor="accent2"/>
          <w:bottom w:val="single" w:sz="4" w:space="0" w:color="FFD966" w:themeColor="accent2"/>
          <w:right w:val="single" w:sz="4" w:space="0" w:color="FFD966" w:themeColor="accent2"/>
          <w:insideH w:val="nil"/>
        </w:tcBorders>
        <w:shd w:val="clear" w:color="auto" w:fill="FFD966" w:themeFill="accent2"/>
      </w:tcPr>
    </w:tblStylePr>
    <w:tblStylePr w:type="lastRow">
      <w:rPr>
        <w:b/>
        <w:bCs/>
      </w:rPr>
      <w:tblPr/>
      <w:tcPr>
        <w:tcBorders>
          <w:top w:val="doub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4-Accent3">
    <w:name w:val="List Table 4 Accent 3"/>
    <w:basedOn w:val="TableNormal"/>
    <w:uiPriority w:val="49"/>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tblBorders>
    </w:tblPr>
    <w:tblStylePr w:type="firstRow">
      <w:rPr>
        <w:b/>
        <w:bCs/>
        <w:color w:val="FFFFFF" w:themeColor="background1"/>
      </w:rPr>
      <w:tblPr/>
      <w:tcPr>
        <w:tcBorders>
          <w:top w:val="single" w:sz="4" w:space="0" w:color="85CDC1" w:themeColor="accent3"/>
          <w:left w:val="single" w:sz="4" w:space="0" w:color="85CDC1" w:themeColor="accent3"/>
          <w:bottom w:val="single" w:sz="4" w:space="0" w:color="85CDC1" w:themeColor="accent3"/>
          <w:right w:val="single" w:sz="4" w:space="0" w:color="85CDC1" w:themeColor="accent3"/>
          <w:insideH w:val="nil"/>
        </w:tcBorders>
        <w:shd w:val="clear" w:color="auto" w:fill="85CDC1" w:themeFill="accent3"/>
      </w:tcPr>
    </w:tblStylePr>
    <w:tblStylePr w:type="lastRow">
      <w:rPr>
        <w:b/>
        <w:bCs/>
      </w:rPr>
      <w:tblPr/>
      <w:tcPr>
        <w:tcBorders>
          <w:top w:val="doub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4-Accent4">
    <w:name w:val="List Table 4 Accent 4"/>
    <w:basedOn w:val="TableNormal"/>
    <w:uiPriority w:val="49"/>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tblBorders>
    </w:tblPr>
    <w:tblStylePr w:type="firstRow">
      <w:rPr>
        <w:b/>
        <w:bCs/>
        <w:color w:val="FFFFFF" w:themeColor="background1"/>
      </w:rPr>
      <w:tblPr/>
      <w:tcPr>
        <w:tcBorders>
          <w:top w:val="single" w:sz="4" w:space="0" w:color="3B3838" w:themeColor="accent4"/>
          <w:left w:val="single" w:sz="4" w:space="0" w:color="3B3838" w:themeColor="accent4"/>
          <w:bottom w:val="single" w:sz="4" w:space="0" w:color="3B3838" w:themeColor="accent4"/>
          <w:right w:val="single" w:sz="4" w:space="0" w:color="3B3838" w:themeColor="accent4"/>
          <w:insideH w:val="nil"/>
        </w:tcBorders>
        <w:shd w:val="clear" w:color="auto" w:fill="3B3838" w:themeFill="accent4"/>
      </w:tcPr>
    </w:tblStylePr>
    <w:tblStylePr w:type="lastRow">
      <w:rPr>
        <w:b/>
        <w:bCs/>
      </w:rPr>
      <w:tblPr/>
      <w:tcPr>
        <w:tcBorders>
          <w:top w:val="doub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4-Accent5">
    <w:name w:val="List Table 4 Accent 5"/>
    <w:basedOn w:val="TableNormal"/>
    <w:uiPriority w:val="49"/>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tblBorders>
    </w:tblPr>
    <w:tblStylePr w:type="firstRow">
      <w:rPr>
        <w:b/>
        <w:bCs/>
        <w:color w:val="FFFFFF" w:themeColor="background1"/>
      </w:rPr>
      <w:tblPr/>
      <w:tcPr>
        <w:tcBorders>
          <w:top w:val="single" w:sz="4" w:space="0" w:color="FFFFFF" w:themeColor="accent5"/>
          <w:left w:val="single" w:sz="4" w:space="0" w:color="FFFFFF" w:themeColor="accent5"/>
          <w:bottom w:val="single" w:sz="4" w:space="0" w:color="FFFFFF" w:themeColor="accent5"/>
          <w:right w:val="single" w:sz="4" w:space="0" w:color="FFFFFF" w:themeColor="accent5"/>
          <w:insideH w:val="nil"/>
        </w:tcBorders>
        <w:shd w:val="clear" w:color="auto" w:fill="FFFFFF" w:themeFill="accent5"/>
      </w:tcPr>
    </w:tblStylePr>
    <w:tblStylePr w:type="lastRow">
      <w:rPr>
        <w:b/>
        <w:bCs/>
      </w:rPr>
      <w:tblPr/>
      <w:tcPr>
        <w:tcBorders>
          <w:top w:val="doub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4-Accent6">
    <w:name w:val="List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tcBorders>
        <w:shd w:val="clear" w:color="auto" w:fill="FFFFFF" w:themeFill="accent6"/>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5Dark">
    <w:name w:val="List Table 5 Dark"/>
    <w:basedOn w:val="TableNormal"/>
    <w:uiPriority w:val="50"/>
    <w:rsid w:val="0057222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72222"/>
    <w:pPr>
      <w:spacing w:after="0" w:line="240" w:lineRule="auto"/>
    </w:pPr>
    <w:rPr>
      <w:color w:val="FFFFFF" w:themeColor="background1"/>
    </w:rPr>
    <w:tblPr>
      <w:tblStyleRowBandSize w:val="1"/>
      <w:tblStyleColBandSize w:val="1"/>
      <w:tblBorders>
        <w:top w:val="single" w:sz="24" w:space="0" w:color="4B1919" w:themeColor="accent1"/>
        <w:left w:val="single" w:sz="24" w:space="0" w:color="4B1919" w:themeColor="accent1"/>
        <w:bottom w:val="single" w:sz="24" w:space="0" w:color="4B1919" w:themeColor="accent1"/>
        <w:right w:val="single" w:sz="24" w:space="0" w:color="4B1919" w:themeColor="accent1"/>
      </w:tblBorders>
    </w:tblPr>
    <w:tcPr>
      <w:shd w:val="clear" w:color="auto" w:fill="4B1919"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72222"/>
    <w:pPr>
      <w:spacing w:after="0" w:line="240" w:lineRule="auto"/>
    </w:pPr>
    <w:rPr>
      <w:color w:val="FFFFFF" w:themeColor="background1"/>
    </w:rPr>
    <w:tblPr>
      <w:tblStyleRowBandSize w:val="1"/>
      <w:tblStyleColBandSize w:val="1"/>
      <w:tblBorders>
        <w:top w:val="single" w:sz="24" w:space="0" w:color="FFD966" w:themeColor="accent2"/>
        <w:left w:val="single" w:sz="24" w:space="0" w:color="FFD966" w:themeColor="accent2"/>
        <w:bottom w:val="single" w:sz="24" w:space="0" w:color="FFD966" w:themeColor="accent2"/>
        <w:right w:val="single" w:sz="24" w:space="0" w:color="FFD966" w:themeColor="accent2"/>
      </w:tblBorders>
    </w:tblPr>
    <w:tcPr>
      <w:shd w:val="clear" w:color="auto" w:fill="FFD96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72222"/>
    <w:pPr>
      <w:spacing w:after="0" w:line="240" w:lineRule="auto"/>
    </w:pPr>
    <w:rPr>
      <w:color w:val="FFFFFF" w:themeColor="background1"/>
    </w:rPr>
    <w:tblPr>
      <w:tblStyleRowBandSize w:val="1"/>
      <w:tblStyleColBandSize w:val="1"/>
      <w:tblBorders>
        <w:top w:val="single" w:sz="24" w:space="0" w:color="85CDC1" w:themeColor="accent3"/>
        <w:left w:val="single" w:sz="24" w:space="0" w:color="85CDC1" w:themeColor="accent3"/>
        <w:bottom w:val="single" w:sz="24" w:space="0" w:color="85CDC1" w:themeColor="accent3"/>
        <w:right w:val="single" w:sz="24" w:space="0" w:color="85CDC1" w:themeColor="accent3"/>
      </w:tblBorders>
    </w:tblPr>
    <w:tcPr>
      <w:shd w:val="clear" w:color="auto" w:fill="85CDC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72222"/>
    <w:pPr>
      <w:spacing w:after="0" w:line="240" w:lineRule="auto"/>
    </w:pPr>
    <w:rPr>
      <w:color w:val="FFFFFF" w:themeColor="background1"/>
    </w:rPr>
    <w:tblPr>
      <w:tblStyleRowBandSize w:val="1"/>
      <w:tblStyleColBandSize w:val="1"/>
      <w:tblBorders>
        <w:top w:val="single" w:sz="24" w:space="0" w:color="3B3838" w:themeColor="accent4"/>
        <w:left w:val="single" w:sz="24" w:space="0" w:color="3B3838" w:themeColor="accent4"/>
        <w:bottom w:val="single" w:sz="24" w:space="0" w:color="3B3838" w:themeColor="accent4"/>
        <w:right w:val="single" w:sz="24" w:space="0" w:color="3B3838" w:themeColor="accent4"/>
      </w:tblBorders>
    </w:tblPr>
    <w:tcPr>
      <w:shd w:val="clear" w:color="auto" w:fill="3B383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5"/>
        <w:left w:val="single" w:sz="24" w:space="0" w:color="FFFFFF" w:themeColor="accent5"/>
        <w:bottom w:val="single" w:sz="24" w:space="0" w:color="FFFFFF" w:themeColor="accent5"/>
        <w:right w:val="single" w:sz="24" w:space="0" w:color="FFFFFF" w:themeColor="accent5"/>
      </w:tblBorders>
    </w:tblPr>
    <w:tcPr>
      <w:shd w:val="clear" w:color="auto" w:fill="FFFFF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6"/>
        <w:left w:val="single" w:sz="24" w:space="0" w:color="FFFFFF" w:themeColor="accent6"/>
        <w:bottom w:val="single" w:sz="24" w:space="0" w:color="FFFFFF" w:themeColor="accent6"/>
        <w:right w:val="single" w:sz="24" w:space="0" w:color="FFFFFF" w:themeColor="accent6"/>
      </w:tblBorders>
    </w:tblPr>
    <w:tcPr>
      <w:shd w:val="clear" w:color="auto" w:fill="FFFF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72222"/>
    <w:pPr>
      <w:spacing w:after="0" w:line="240" w:lineRule="auto"/>
    </w:pPr>
    <w:rPr>
      <w:color w:val="381212" w:themeColor="accent1" w:themeShade="BF"/>
    </w:rPr>
    <w:tblPr>
      <w:tblStyleRowBandSize w:val="1"/>
      <w:tblStyleColBandSize w:val="1"/>
      <w:tblBorders>
        <w:top w:val="single" w:sz="4" w:space="0" w:color="4B1919" w:themeColor="accent1"/>
        <w:bottom w:val="single" w:sz="4" w:space="0" w:color="4B1919" w:themeColor="accent1"/>
      </w:tblBorders>
    </w:tblPr>
    <w:tblStylePr w:type="firstRow">
      <w:rPr>
        <w:b/>
        <w:bCs/>
      </w:rPr>
      <w:tblPr/>
      <w:tcPr>
        <w:tcBorders>
          <w:bottom w:val="single" w:sz="4" w:space="0" w:color="4B1919" w:themeColor="accent1"/>
        </w:tcBorders>
      </w:tcPr>
    </w:tblStylePr>
    <w:tblStylePr w:type="lastRow">
      <w:rPr>
        <w:b/>
        <w:bCs/>
      </w:rPr>
      <w:tblPr/>
      <w:tcPr>
        <w:tcBorders>
          <w:top w:val="double" w:sz="4" w:space="0" w:color="4B1919" w:themeColor="accent1"/>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6Colorful-Accent2">
    <w:name w:val="List Table 6 Colorful Accent 2"/>
    <w:basedOn w:val="TableNormal"/>
    <w:uiPriority w:val="51"/>
    <w:rsid w:val="00572222"/>
    <w:pPr>
      <w:spacing w:after="0" w:line="240" w:lineRule="auto"/>
    </w:pPr>
    <w:rPr>
      <w:color w:val="FFC20C" w:themeColor="accent2" w:themeShade="BF"/>
    </w:rPr>
    <w:tblPr>
      <w:tblStyleRowBandSize w:val="1"/>
      <w:tblStyleColBandSize w:val="1"/>
      <w:tblBorders>
        <w:top w:val="single" w:sz="4" w:space="0" w:color="FFD966" w:themeColor="accent2"/>
        <w:bottom w:val="single" w:sz="4" w:space="0" w:color="FFD966" w:themeColor="accent2"/>
      </w:tblBorders>
    </w:tblPr>
    <w:tblStylePr w:type="firstRow">
      <w:rPr>
        <w:b/>
        <w:bCs/>
      </w:rPr>
      <w:tblPr/>
      <w:tcPr>
        <w:tcBorders>
          <w:bottom w:val="single" w:sz="4" w:space="0" w:color="FFD966" w:themeColor="accent2"/>
        </w:tcBorders>
      </w:tcPr>
    </w:tblStylePr>
    <w:tblStylePr w:type="lastRow">
      <w:rPr>
        <w:b/>
        <w:bCs/>
      </w:rPr>
      <w:tblPr/>
      <w:tcPr>
        <w:tcBorders>
          <w:top w:val="double" w:sz="4" w:space="0" w:color="FFD966" w:themeColor="accent2"/>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6Colorful-Accent3">
    <w:name w:val="List Table 6 Colorful Accent 3"/>
    <w:basedOn w:val="TableNormal"/>
    <w:uiPriority w:val="51"/>
    <w:rsid w:val="00572222"/>
    <w:pPr>
      <w:spacing w:after="0" w:line="240" w:lineRule="auto"/>
    </w:pPr>
    <w:rPr>
      <w:color w:val="49B3A1" w:themeColor="accent3" w:themeShade="BF"/>
    </w:rPr>
    <w:tblPr>
      <w:tblStyleRowBandSize w:val="1"/>
      <w:tblStyleColBandSize w:val="1"/>
      <w:tblBorders>
        <w:top w:val="single" w:sz="4" w:space="0" w:color="85CDC1" w:themeColor="accent3"/>
        <w:bottom w:val="single" w:sz="4" w:space="0" w:color="85CDC1" w:themeColor="accent3"/>
      </w:tblBorders>
    </w:tblPr>
    <w:tblStylePr w:type="firstRow">
      <w:rPr>
        <w:b/>
        <w:bCs/>
      </w:rPr>
      <w:tblPr/>
      <w:tcPr>
        <w:tcBorders>
          <w:bottom w:val="single" w:sz="4" w:space="0" w:color="85CDC1" w:themeColor="accent3"/>
        </w:tcBorders>
      </w:tcPr>
    </w:tblStylePr>
    <w:tblStylePr w:type="lastRow">
      <w:rPr>
        <w:b/>
        <w:bCs/>
      </w:rPr>
      <w:tblPr/>
      <w:tcPr>
        <w:tcBorders>
          <w:top w:val="double" w:sz="4" w:space="0" w:color="85CDC1" w:themeColor="accent3"/>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6Colorful-Accent4">
    <w:name w:val="List Table 6 Colorful Accent 4"/>
    <w:basedOn w:val="TableNormal"/>
    <w:uiPriority w:val="51"/>
    <w:rsid w:val="00572222"/>
    <w:pPr>
      <w:spacing w:after="0" w:line="240" w:lineRule="auto"/>
    </w:pPr>
    <w:rPr>
      <w:color w:val="2C2A2A" w:themeColor="accent4" w:themeShade="BF"/>
    </w:rPr>
    <w:tblPr>
      <w:tblStyleRowBandSize w:val="1"/>
      <w:tblStyleColBandSize w:val="1"/>
      <w:tblBorders>
        <w:top w:val="single" w:sz="4" w:space="0" w:color="3B3838" w:themeColor="accent4"/>
        <w:bottom w:val="single" w:sz="4" w:space="0" w:color="3B3838" w:themeColor="accent4"/>
      </w:tblBorders>
    </w:tblPr>
    <w:tblStylePr w:type="firstRow">
      <w:rPr>
        <w:b/>
        <w:bCs/>
      </w:rPr>
      <w:tblPr/>
      <w:tcPr>
        <w:tcBorders>
          <w:bottom w:val="single" w:sz="4" w:space="0" w:color="3B3838" w:themeColor="accent4"/>
        </w:tcBorders>
      </w:tcPr>
    </w:tblStylePr>
    <w:tblStylePr w:type="lastRow">
      <w:rPr>
        <w:b/>
        <w:bCs/>
      </w:rPr>
      <w:tblPr/>
      <w:tcPr>
        <w:tcBorders>
          <w:top w:val="double" w:sz="4" w:space="0" w:color="3B3838" w:themeColor="accent4"/>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6Colorful-Accent5">
    <w:name w:val="List Table 6 Colorful Accent 5"/>
    <w:basedOn w:val="TableNormal"/>
    <w:uiPriority w:val="51"/>
    <w:rsid w:val="00572222"/>
    <w:pPr>
      <w:spacing w:after="0" w:line="240" w:lineRule="auto"/>
    </w:pPr>
    <w:rPr>
      <w:color w:val="BFBFBF" w:themeColor="accent5" w:themeShade="BF"/>
    </w:rPr>
    <w:tblPr>
      <w:tblStyleRowBandSize w:val="1"/>
      <w:tblStyleColBandSize w:val="1"/>
      <w:tblBorders>
        <w:top w:val="single" w:sz="4" w:space="0" w:color="FFFFFF" w:themeColor="accent5"/>
        <w:bottom w:val="single" w:sz="4" w:space="0" w:color="FFFFFF" w:themeColor="accent5"/>
      </w:tblBorders>
    </w:tblPr>
    <w:tblStylePr w:type="firstRow">
      <w:rPr>
        <w:b/>
        <w:bCs/>
      </w:rPr>
      <w:tblPr/>
      <w:tcPr>
        <w:tcBorders>
          <w:bottom w:val="single" w:sz="4" w:space="0" w:color="FFFFFF" w:themeColor="accent5"/>
        </w:tcBorders>
      </w:tcPr>
    </w:tblStylePr>
    <w:tblStylePr w:type="lastRow">
      <w:rPr>
        <w:b/>
        <w:bCs/>
      </w:rPr>
      <w:tblPr/>
      <w:tcPr>
        <w:tcBorders>
          <w:top w:val="double" w:sz="4" w:space="0" w:color="FFFFFF" w:themeColor="accent5"/>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6Colorful-Accent6">
    <w:name w:val="List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bottom w:val="single" w:sz="4" w:space="0" w:color="FFFFFF" w:themeColor="accent6"/>
      </w:tblBorders>
    </w:tblPr>
    <w:tblStylePr w:type="firstRow">
      <w:rPr>
        <w:b/>
        <w:bCs/>
      </w:rPr>
      <w:tblPr/>
      <w:tcPr>
        <w:tcBorders>
          <w:bottom w:val="single" w:sz="4" w:space="0" w:color="FFFFFF" w:themeColor="accent6"/>
        </w:tcBorders>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7Colorful">
    <w:name w:val="List Table 7 Colorful"/>
    <w:basedOn w:val="TableNormal"/>
    <w:uiPriority w:val="52"/>
    <w:rsid w:val="0057222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72222"/>
    <w:pPr>
      <w:spacing w:after="0" w:line="240" w:lineRule="auto"/>
    </w:pPr>
    <w:rPr>
      <w:color w:val="381212"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1919"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1919"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1919"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1919" w:themeColor="accent1"/>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72222"/>
    <w:pPr>
      <w:spacing w:after="0" w:line="240" w:lineRule="auto"/>
    </w:pPr>
    <w:rPr>
      <w:color w:val="FFC20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96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96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96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966" w:themeColor="accent2"/>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72222"/>
    <w:pPr>
      <w:spacing w:after="0" w:line="240" w:lineRule="auto"/>
    </w:pPr>
    <w:rPr>
      <w:color w:val="49B3A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CDC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CDC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CDC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CDC1" w:themeColor="accent3"/>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72222"/>
    <w:pPr>
      <w:spacing w:after="0" w:line="240" w:lineRule="auto"/>
    </w:pPr>
    <w:rPr>
      <w:color w:val="2C2A2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B383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B383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B383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B3838" w:themeColor="accent4"/>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72222"/>
    <w:pPr>
      <w:spacing w:after="0" w:line="240" w:lineRule="auto"/>
    </w:pPr>
    <w:rPr>
      <w:color w:val="BFBFB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5"/>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72222"/>
    <w:pPr>
      <w:spacing w:after="0" w:line="240" w:lineRule="auto"/>
    </w:pPr>
    <w:rPr>
      <w:color w:val="BFBFB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6"/>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722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16"/>
      <w14:ligatures w14:val="standardContextual"/>
      <w14:numForm w14:val="oldStyle"/>
      <w14:numSpacing w14:val="proportional"/>
      <w14:cntxtAlts/>
    </w:rPr>
  </w:style>
  <w:style w:type="character" w:customStyle="1" w:styleId="MacroTextChar">
    <w:name w:val="Macro Text Char"/>
    <w:basedOn w:val="DefaultParagraphFont"/>
    <w:link w:val="MacroText"/>
    <w:uiPriority w:val="99"/>
    <w:semiHidden/>
    <w:rsid w:val="00572222"/>
    <w:rPr>
      <w:rFonts w:ascii="Consolas" w:hAnsi="Consolas"/>
      <w:kern w:val="16"/>
      <w:sz w:val="22"/>
      <w14:ligatures w14:val="standardContextual"/>
      <w14:numForm w14:val="oldStyle"/>
      <w14:numSpacing w14:val="proportional"/>
      <w14:cntxtAlts/>
    </w:rPr>
  </w:style>
  <w:style w:type="table" w:styleId="MediumGrid1">
    <w:name w:val="Medium Grid 1"/>
    <w:basedOn w:val="TableNormal"/>
    <w:uiPriority w:val="67"/>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72222"/>
    <w:pPr>
      <w:spacing w:after="0" w:line="240" w:lineRule="auto"/>
    </w:pPr>
    <w:tblPr>
      <w:tblStyleRowBandSize w:val="1"/>
      <w:tblStyleColBandSize w:val="1"/>
      <w:tbl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single" w:sz="8" w:space="0" w:color="983232" w:themeColor="accent1" w:themeTint="BF"/>
        <w:insideV w:val="single" w:sz="8" w:space="0" w:color="983232" w:themeColor="accent1" w:themeTint="BF"/>
      </w:tblBorders>
    </w:tblPr>
    <w:tcPr>
      <w:shd w:val="clear" w:color="auto" w:fill="E5B3B3" w:themeFill="accent1" w:themeFillTint="3F"/>
    </w:tcPr>
    <w:tblStylePr w:type="firstRow">
      <w:rPr>
        <w:b/>
        <w:bCs/>
      </w:rPr>
    </w:tblStylePr>
    <w:tblStylePr w:type="lastRow">
      <w:rPr>
        <w:b/>
        <w:bCs/>
      </w:rPr>
      <w:tblPr/>
      <w:tcPr>
        <w:tcBorders>
          <w:top w:val="single" w:sz="18" w:space="0" w:color="983232" w:themeColor="accent1" w:themeTint="BF"/>
        </w:tcBorders>
      </w:tcPr>
    </w:tblStylePr>
    <w:tblStylePr w:type="firstCol">
      <w:rPr>
        <w:b/>
        <w:bCs/>
      </w:rPr>
    </w:tblStylePr>
    <w:tblStylePr w:type="lastCol">
      <w:rPr>
        <w:b/>
        <w:bCs/>
      </w:rPr>
    </w:tblStylePr>
    <w:tblStylePr w:type="band1Vert">
      <w:tblPr/>
      <w:tcPr>
        <w:shd w:val="clear" w:color="auto" w:fill="CC6565" w:themeFill="accent1" w:themeFillTint="7F"/>
      </w:tcPr>
    </w:tblStylePr>
    <w:tblStylePr w:type="band1Horz">
      <w:tblPr/>
      <w:tcPr>
        <w:shd w:val="clear" w:color="auto" w:fill="CC6565" w:themeFill="accent1" w:themeFillTint="7F"/>
      </w:tcPr>
    </w:tblStylePr>
  </w:style>
  <w:style w:type="table" w:styleId="MediumGrid1-Accent2">
    <w:name w:val="Medium Grid 1 Accent 2"/>
    <w:basedOn w:val="TableNormal"/>
    <w:uiPriority w:val="67"/>
    <w:semiHidden/>
    <w:unhideWhenUsed/>
    <w:rsid w:val="00572222"/>
    <w:pPr>
      <w:spacing w:after="0" w:line="240" w:lineRule="auto"/>
    </w:pPr>
    <w:tblPr>
      <w:tblStyleRowBandSize w:val="1"/>
      <w:tblStyleColBandSize w:val="1"/>
      <w:tbl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single" w:sz="8" w:space="0" w:color="FFE28C" w:themeColor="accent2" w:themeTint="BF"/>
        <w:insideV w:val="single" w:sz="8" w:space="0" w:color="FFE28C" w:themeColor="accent2" w:themeTint="BF"/>
      </w:tblBorders>
    </w:tblPr>
    <w:tcPr>
      <w:shd w:val="clear" w:color="auto" w:fill="FFF5D9" w:themeFill="accent2" w:themeFillTint="3F"/>
    </w:tcPr>
    <w:tblStylePr w:type="firstRow">
      <w:rPr>
        <w:b/>
        <w:bCs/>
      </w:rPr>
    </w:tblStylePr>
    <w:tblStylePr w:type="lastRow">
      <w:rPr>
        <w:b/>
        <w:bCs/>
      </w:rPr>
      <w:tblPr/>
      <w:tcPr>
        <w:tcBorders>
          <w:top w:val="single" w:sz="18" w:space="0" w:color="FFE28C" w:themeColor="accent2" w:themeTint="BF"/>
        </w:tcBorders>
      </w:tcPr>
    </w:tblStylePr>
    <w:tblStylePr w:type="firstCol">
      <w:rPr>
        <w:b/>
        <w:bCs/>
      </w:rPr>
    </w:tblStylePr>
    <w:tblStylePr w:type="lastCol">
      <w:rPr>
        <w:b/>
        <w:bCs/>
      </w:rPr>
    </w:tblStylePr>
    <w:tblStylePr w:type="band1Vert">
      <w:tblPr/>
      <w:tcPr>
        <w:shd w:val="clear" w:color="auto" w:fill="FFEBB2" w:themeFill="accent2" w:themeFillTint="7F"/>
      </w:tcPr>
    </w:tblStylePr>
    <w:tblStylePr w:type="band1Horz">
      <w:tblPr/>
      <w:tcPr>
        <w:shd w:val="clear" w:color="auto" w:fill="FFEBB2" w:themeFill="accent2" w:themeFillTint="7F"/>
      </w:tcPr>
    </w:tblStylePr>
  </w:style>
  <w:style w:type="table" w:styleId="MediumGrid1-Accent3">
    <w:name w:val="Medium Grid 1 Accent 3"/>
    <w:basedOn w:val="TableNormal"/>
    <w:uiPriority w:val="67"/>
    <w:semiHidden/>
    <w:unhideWhenUsed/>
    <w:rsid w:val="00572222"/>
    <w:pPr>
      <w:spacing w:after="0" w:line="240" w:lineRule="auto"/>
    </w:pPr>
    <w:tblPr>
      <w:tblStyleRowBandSize w:val="1"/>
      <w:tblStyleColBandSize w:val="1"/>
      <w:tbl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single" w:sz="8" w:space="0" w:color="A3D9D0" w:themeColor="accent3" w:themeTint="BF"/>
        <w:insideV w:val="single" w:sz="8" w:space="0" w:color="A3D9D0" w:themeColor="accent3" w:themeTint="BF"/>
      </w:tblBorders>
    </w:tblPr>
    <w:tcPr>
      <w:shd w:val="clear" w:color="auto" w:fill="E0F2EF" w:themeFill="accent3" w:themeFillTint="3F"/>
    </w:tcPr>
    <w:tblStylePr w:type="firstRow">
      <w:rPr>
        <w:b/>
        <w:bCs/>
      </w:rPr>
    </w:tblStylePr>
    <w:tblStylePr w:type="lastRow">
      <w:rPr>
        <w:b/>
        <w:bCs/>
      </w:rPr>
      <w:tblPr/>
      <w:tcPr>
        <w:tcBorders>
          <w:top w:val="single" w:sz="18" w:space="0" w:color="A3D9D0" w:themeColor="accent3" w:themeTint="BF"/>
        </w:tcBorders>
      </w:tcPr>
    </w:tblStylePr>
    <w:tblStylePr w:type="firstCol">
      <w:rPr>
        <w:b/>
        <w:bCs/>
      </w:rPr>
    </w:tblStylePr>
    <w:tblStylePr w:type="lastCol">
      <w:rPr>
        <w:b/>
        <w:bCs/>
      </w:rPr>
    </w:tblStylePr>
    <w:tblStylePr w:type="band1Vert">
      <w:tblPr/>
      <w:tcPr>
        <w:shd w:val="clear" w:color="auto" w:fill="C2E6E0" w:themeFill="accent3" w:themeFillTint="7F"/>
      </w:tcPr>
    </w:tblStylePr>
    <w:tblStylePr w:type="band1Horz">
      <w:tblPr/>
      <w:tcPr>
        <w:shd w:val="clear" w:color="auto" w:fill="C2E6E0" w:themeFill="accent3" w:themeFillTint="7F"/>
      </w:tcPr>
    </w:tblStylePr>
  </w:style>
  <w:style w:type="table" w:styleId="MediumGrid1-Accent4">
    <w:name w:val="Medium Grid 1 Accent 4"/>
    <w:basedOn w:val="TableNormal"/>
    <w:uiPriority w:val="67"/>
    <w:semiHidden/>
    <w:unhideWhenUsed/>
    <w:rsid w:val="00572222"/>
    <w:pPr>
      <w:spacing w:after="0" w:line="240" w:lineRule="auto"/>
    </w:pPr>
    <w:tblPr>
      <w:tblStyleRowBandSize w:val="1"/>
      <w:tblStyleColBandSize w:val="1"/>
      <w:tbl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single" w:sz="8" w:space="0" w:color="6D6868" w:themeColor="accent4" w:themeTint="BF"/>
        <w:insideV w:val="single" w:sz="8" w:space="0" w:color="6D6868" w:themeColor="accent4" w:themeTint="BF"/>
      </w:tblBorders>
    </w:tblPr>
    <w:tcPr>
      <w:shd w:val="clear" w:color="auto" w:fill="CFCCCC" w:themeFill="accent4" w:themeFillTint="3F"/>
    </w:tcPr>
    <w:tblStylePr w:type="firstRow">
      <w:rPr>
        <w:b/>
        <w:bCs/>
      </w:rPr>
    </w:tblStylePr>
    <w:tblStylePr w:type="lastRow">
      <w:rPr>
        <w:b/>
        <w:bCs/>
      </w:rPr>
      <w:tblPr/>
      <w:tcPr>
        <w:tcBorders>
          <w:top w:val="single" w:sz="18" w:space="0" w:color="6D6868" w:themeColor="accent4" w:themeTint="BF"/>
        </w:tcBorders>
      </w:tcPr>
    </w:tblStylePr>
    <w:tblStylePr w:type="firstCol">
      <w:rPr>
        <w:b/>
        <w:bCs/>
      </w:rPr>
    </w:tblStylePr>
    <w:tblStylePr w:type="lastCol">
      <w:rPr>
        <w:b/>
        <w:bCs/>
      </w:rPr>
    </w:tblStylePr>
    <w:tblStylePr w:type="band1Vert">
      <w:tblPr/>
      <w:tcPr>
        <w:shd w:val="clear" w:color="auto" w:fill="9F9999" w:themeFill="accent4" w:themeFillTint="7F"/>
      </w:tcPr>
    </w:tblStylePr>
    <w:tblStylePr w:type="band1Horz">
      <w:tblPr/>
      <w:tcPr>
        <w:shd w:val="clear" w:color="auto" w:fill="9F9999" w:themeFill="accent4" w:themeFillTint="7F"/>
      </w:tcPr>
    </w:tblStylePr>
  </w:style>
  <w:style w:type="table" w:styleId="MediumGrid1-Accent5">
    <w:name w:val="Medium Grid 1 Accent 5"/>
    <w:basedOn w:val="TableNormal"/>
    <w:uiPriority w:val="67"/>
    <w:semiHidden/>
    <w:unhideWhenUsed/>
    <w:rsid w:val="00572222"/>
    <w:pPr>
      <w:spacing w:after="0" w:line="240" w:lineRule="auto"/>
    </w:pPr>
    <w:tblPr>
      <w:tblStyleRowBandSize w:val="1"/>
      <w:tblStyleColBandSize w:val="1"/>
      <w:tbl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single" w:sz="8" w:space="0" w:color="FFFFFF" w:themeColor="accent5" w:themeTint="BF"/>
        <w:insideV w:val="single" w:sz="8" w:space="0" w:color="FFFFFF" w:themeColor="accent5" w:themeTint="BF"/>
      </w:tblBorders>
    </w:tblPr>
    <w:tcPr>
      <w:shd w:val="clear" w:color="auto" w:fill="FFFFFF" w:themeFill="accent5" w:themeFillTint="3F"/>
    </w:tcPr>
    <w:tblStylePr w:type="firstRow">
      <w:rPr>
        <w:b/>
        <w:bCs/>
      </w:rPr>
    </w:tblStylePr>
    <w:tblStylePr w:type="lastRow">
      <w:rPr>
        <w:b/>
        <w:bCs/>
      </w:rPr>
      <w:tblPr/>
      <w:tcPr>
        <w:tcBorders>
          <w:top w:val="single" w:sz="18" w:space="0" w:color="FFFFFF" w:themeColor="accent5" w:themeTint="BF"/>
        </w:tcBorders>
      </w:tcPr>
    </w:tblStylePr>
    <w:tblStylePr w:type="firstCol">
      <w:rPr>
        <w:b/>
        <w:bCs/>
      </w:rPr>
    </w:tblStylePr>
    <w:tblStylePr w:type="lastCol">
      <w:rPr>
        <w:b/>
        <w:bCs/>
      </w:rPr>
    </w:tblStylePr>
    <w:tblStylePr w:type="band1Vert">
      <w:tblPr/>
      <w:tcPr>
        <w:shd w:val="clear" w:color="auto" w:fill="FFFFFF" w:themeFill="accent5" w:themeFillTint="7F"/>
      </w:tcPr>
    </w:tblStylePr>
    <w:tblStylePr w:type="band1Horz">
      <w:tblPr/>
      <w:tcPr>
        <w:shd w:val="clear" w:color="auto" w:fill="FFFFFF" w:themeFill="accent5" w:themeFillTint="7F"/>
      </w:tcPr>
    </w:tblStylePr>
  </w:style>
  <w:style w:type="table" w:styleId="MediumGrid1-Accent6">
    <w:name w:val="Medium Grid 1 Accent 6"/>
    <w:basedOn w:val="TableNormal"/>
    <w:uiPriority w:val="67"/>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insideV w:val="single" w:sz="8" w:space="0" w:color="FFFFFF" w:themeColor="accent6" w:themeTint="BF"/>
      </w:tblBorders>
    </w:tblPr>
    <w:tcPr>
      <w:shd w:val="clear" w:color="auto" w:fill="FFFFFF" w:themeFill="accent6" w:themeFillTint="3F"/>
    </w:tcPr>
    <w:tblStylePr w:type="firstRow">
      <w:rPr>
        <w:b/>
        <w:bCs/>
      </w:rPr>
    </w:tblStylePr>
    <w:tblStylePr w:type="lastRow">
      <w:rPr>
        <w:b/>
        <w:bCs/>
      </w:rPr>
      <w:tblPr/>
      <w:tcPr>
        <w:tcBorders>
          <w:top w:val="single" w:sz="18" w:space="0" w:color="FFFFFF" w:themeColor="accent6" w:themeTint="BF"/>
        </w:tcBorders>
      </w:tcPr>
    </w:tblStylePr>
    <w:tblStylePr w:type="firstCol">
      <w:rPr>
        <w:b/>
        <w:bCs/>
      </w:rPr>
    </w:tblStylePr>
    <w:tblStylePr w:type="lastCol">
      <w:rPr>
        <w:b/>
        <w:bCs/>
      </w:r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MediumGrid2">
    <w:name w:val="Medium Grid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insideH w:val="single" w:sz="8" w:space="0" w:color="4B1919" w:themeColor="accent1"/>
        <w:insideV w:val="single" w:sz="8" w:space="0" w:color="4B1919" w:themeColor="accent1"/>
      </w:tblBorders>
    </w:tblPr>
    <w:tcPr>
      <w:shd w:val="clear" w:color="auto" w:fill="E5B3B3" w:themeFill="accent1" w:themeFillTint="3F"/>
    </w:tcPr>
    <w:tblStylePr w:type="firstRow">
      <w:rPr>
        <w:b/>
        <w:bCs/>
        <w:color w:val="000000" w:themeColor="text1"/>
      </w:rPr>
      <w:tblPr/>
      <w:tcPr>
        <w:shd w:val="clear" w:color="auto" w:fill="F5E0E0"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C1C1" w:themeFill="accent1" w:themeFillTint="33"/>
      </w:tcPr>
    </w:tblStylePr>
    <w:tblStylePr w:type="band1Vert">
      <w:tblPr/>
      <w:tcPr>
        <w:shd w:val="clear" w:color="auto" w:fill="CC6565" w:themeFill="accent1" w:themeFillTint="7F"/>
      </w:tcPr>
    </w:tblStylePr>
    <w:tblStylePr w:type="band1Horz">
      <w:tblPr/>
      <w:tcPr>
        <w:tcBorders>
          <w:insideH w:val="single" w:sz="6" w:space="0" w:color="4B1919" w:themeColor="accent1"/>
          <w:insideV w:val="single" w:sz="6" w:space="0" w:color="4B1919" w:themeColor="accent1"/>
        </w:tcBorders>
        <w:shd w:val="clear" w:color="auto" w:fill="CC6565"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insideH w:val="single" w:sz="8" w:space="0" w:color="FFD966" w:themeColor="accent2"/>
        <w:insideV w:val="single" w:sz="8" w:space="0" w:color="FFD966" w:themeColor="accent2"/>
      </w:tblBorders>
    </w:tblPr>
    <w:tcPr>
      <w:shd w:val="clear" w:color="auto" w:fill="FFF5D9" w:themeFill="accent2" w:themeFillTint="3F"/>
    </w:tcPr>
    <w:tblStylePr w:type="firstRow">
      <w:rPr>
        <w:b/>
        <w:bCs/>
        <w:color w:val="000000" w:themeColor="text1"/>
      </w:rPr>
      <w:tblPr/>
      <w:tcPr>
        <w:shd w:val="clear" w:color="auto" w:fill="FFFB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7E0" w:themeFill="accent2" w:themeFillTint="33"/>
      </w:tcPr>
    </w:tblStylePr>
    <w:tblStylePr w:type="band1Vert">
      <w:tblPr/>
      <w:tcPr>
        <w:shd w:val="clear" w:color="auto" w:fill="FFEBB2" w:themeFill="accent2" w:themeFillTint="7F"/>
      </w:tcPr>
    </w:tblStylePr>
    <w:tblStylePr w:type="band1Horz">
      <w:tblPr/>
      <w:tcPr>
        <w:tcBorders>
          <w:insideH w:val="single" w:sz="6" w:space="0" w:color="FFD966" w:themeColor="accent2"/>
          <w:insideV w:val="single" w:sz="6" w:space="0" w:color="FFD966" w:themeColor="accent2"/>
        </w:tcBorders>
        <w:shd w:val="clear" w:color="auto" w:fill="FFEBB2"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insideH w:val="single" w:sz="8" w:space="0" w:color="85CDC1" w:themeColor="accent3"/>
        <w:insideV w:val="single" w:sz="8" w:space="0" w:color="85CDC1" w:themeColor="accent3"/>
      </w:tblBorders>
    </w:tblPr>
    <w:tcPr>
      <w:shd w:val="clear" w:color="auto" w:fill="E0F2EF" w:themeFill="accent3" w:themeFillTint="3F"/>
    </w:tcPr>
    <w:tblStylePr w:type="firstRow">
      <w:rPr>
        <w:b/>
        <w:bCs/>
        <w:color w:val="000000" w:themeColor="text1"/>
      </w:rPr>
      <w:tblPr/>
      <w:tcPr>
        <w:shd w:val="clear" w:color="auto" w:fill="F2FA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6F5F2" w:themeFill="accent3" w:themeFillTint="33"/>
      </w:tcPr>
    </w:tblStylePr>
    <w:tblStylePr w:type="band1Vert">
      <w:tblPr/>
      <w:tcPr>
        <w:shd w:val="clear" w:color="auto" w:fill="C2E6E0" w:themeFill="accent3" w:themeFillTint="7F"/>
      </w:tcPr>
    </w:tblStylePr>
    <w:tblStylePr w:type="band1Horz">
      <w:tblPr/>
      <w:tcPr>
        <w:tcBorders>
          <w:insideH w:val="single" w:sz="6" w:space="0" w:color="85CDC1" w:themeColor="accent3"/>
          <w:insideV w:val="single" w:sz="6" w:space="0" w:color="85CDC1" w:themeColor="accent3"/>
        </w:tcBorders>
        <w:shd w:val="clear" w:color="auto" w:fill="C2E6E0"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insideH w:val="single" w:sz="8" w:space="0" w:color="3B3838" w:themeColor="accent4"/>
        <w:insideV w:val="single" w:sz="8" w:space="0" w:color="3B3838" w:themeColor="accent4"/>
      </w:tblBorders>
    </w:tblPr>
    <w:tcPr>
      <w:shd w:val="clear" w:color="auto" w:fill="CFCCCC" w:themeFill="accent4" w:themeFillTint="3F"/>
    </w:tcPr>
    <w:tblStylePr w:type="firstRow">
      <w:rPr>
        <w:b/>
        <w:bCs/>
        <w:color w:val="000000" w:themeColor="text1"/>
      </w:rPr>
      <w:tblPr/>
      <w:tcPr>
        <w:shd w:val="clear" w:color="auto" w:fill="ECEB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D6D6" w:themeFill="accent4" w:themeFillTint="33"/>
      </w:tcPr>
    </w:tblStylePr>
    <w:tblStylePr w:type="band1Vert">
      <w:tblPr/>
      <w:tcPr>
        <w:shd w:val="clear" w:color="auto" w:fill="9F9999" w:themeFill="accent4" w:themeFillTint="7F"/>
      </w:tcPr>
    </w:tblStylePr>
    <w:tblStylePr w:type="band1Horz">
      <w:tblPr/>
      <w:tcPr>
        <w:tcBorders>
          <w:insideH w:val="single" w:sz="6" w:space="0" w:color="3B3838" w:themeColor="accent4"/>
          <w:insideV w:val="single" w:sz="6" w:space="0" w:color="3B3838" w:themeColor="accent4"/>
        </w:tcBorders>
        <w:shd w:val="clear" w:color="auto" w:fill="9F9999"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insideH w:val="single" w:sz="8" w:space="0" w:color="FFFFFF" w:themeColor="accent5"/>
        <w:insideV w:val="single" w:sz="8" w:space="0" w:color="FFFFFF" w:themeColor="accent5"/>
      </w:tblBorders>
    </w:tblPr>
    <w:tcPr>
      <w:shd w:val="clear" w:color="auto" w:fill="FFFFFF" w:themeFill="accent5" w:themeFillTint="3F"/>
    </w:tcPr>
    <w:tblStylePr w:type="firstRow">
      <w:rPr>
        <w:b/>
        <w:bCs/>
        <w:color w:val="000000" w:themeColor="text1"/>
      </w:rPr>
      <w:tblPr/>
      <w:tcPr>
        <w:shd w:val="clear" w:color="auto" w:fill="FFFF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5" w:themeFillTint="33"/>
      </w:tcPr>
    </w:tblStylePr>
    <w:tblStylePr w:type="band1Vert">
      <w:tblPr/>
      <w:tcPr>
        <w:shd w:val="clear" w:color="auto" w:fill="FFFFFF" w:themeFill="accent5" w:themeFillTint="7F"/>
      </w:tcPr>
    </w:tblStylePr>
    <w:tblStylePr w:type="band1Horz">
      <w:tblPr/>
      <w:tcPr>
        <w:tcBorders>
          <w:insideH w:val="single" w:sz="6" w:space="0" w:color="FFFFFF" w:themeColor="accent5"/>
          <w:insideV w:val="single" w:sz="6" w:space="0" w:color="FFFFFF" w:themeColor="accent5"/>
        </w:tcBorders>
        <w:shd w:val="clear" w:color="auto" w:fill="FFFF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cPr>
      <w:shd w:val="clear" w:color="auto" w:fill="FFFFFF" w:themeFill="accent6" w:themeFillTint="3F"/>
    </w:tcPr>
    <w:tblStylePr w:type="firstRow">
      <w:rPr>
        <w:b/>
        <w:bCs/>
        <w:color w:val="000000" w:themeColor="text1"/>
      </w:rPr>
      <w:tblPr/>
      <w:tcPr>
        <w:shd w:val="clear" w:color="auto" w:fill="FFFF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6" w:themeFillTint="33"/>
      </w:tcPr>
    </w:tblStylePr>
    <w:tblStylePr w:type="band1Vert">
      <w:tblPr/>
      <w:tcPr>
        <w:shd w:val="clear" w:color="auto" w:fill="FFFFFF" w:themeFill="accent6" w:themeFillTint="7F"/>
      </w:tcPr>
    </w:tblStylePr>
    <w:tblStylePr w:type="band1Horz">
      <w:tblPr/>
      <w:tcPr>
        <w:tcBorders>
          <w:insideH w:val="single" w:sz="6" w:space="0" w:color="FFFFFF" w:themeColor="accent6"/>
          <w:insideV w:val="single" w:sz="6" w:space="0" w:color="FFFFFF" w:themeColor="accent6"/>
        </w:tcBorders>
        <w:shd w:val="clear" w:color="auto" w:fill="FFFFF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B3B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1919"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1919"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1919"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1919"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6565"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6565" w:themeFill="accent1" w:themeFillTint="7F"/>
      </w:tcPr>
    </w:tblStylePr>
  </w:style>
  <w:style w:type="table" w:styleId="MediumGrid3-Accent2">
    <w:name w:val="Medium Grid 3 Accent 2"/>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5D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96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96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96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96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BB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BB2" w:themeFill="accent2" w:themeFillTint="7F"/>
      </w:tcPr>
    </w:tblStylePr>
  </w:style>
  <w:style w:type="table" w:styleId="MediumGrid3-Accent3">
    <w:name w:val="Medium Grid 3 Accent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0F2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CDC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CDC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CDC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CDC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2E6E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2E6E0" w:themeFill="accent3" w:themeFillTint="7F"/>
      </w:tcPr>
    </w:tblStylePr>
  </w:style>
  <w:style w:type="table" w:styleId="MediumGrid3-Accent4">
    <w:name w:val="Medium Grid 3 Accent 4"/>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CCC"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B383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B383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B383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B383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999"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999" w:themeFill="accent4" w:themeFillTint="7F"/>
      </w:tcPr>
    </w:tblStylePr>
  </w:style>
  <w:style w:type="table" w:styleId="MediumGrid3-Accent5">
    <w:name w:val="Medium Grid 3 Accent 5"/>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5" w:themeFillTint="7F"/>
      </w:tcPr>
    </w:tblStylePr>
  </w:style>
  <w:style w:type="table" w:styleId="MediumGrid3-Accent6">
    <w:name w:val="Medium Grid 3 Accent 6"/>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6" w:themeFillTint="7F"/>
      </w:tcPr>
    </w:tblStylePr>
  </w:style>
  <w:style w:type="table" w:styleId="MediumList1">
    <w:name w:val="Medium Lis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4B1919" w:themeColor="accent1"/>
        <w:bottom w:val="single" w:sz="8" w:space="0" w:color="4B1919" w:themeColor="accent1"/>
      </w:tblBorders>
    </w:tblPr>
    <w:tblStylePr w:type="firstRow">
      <w:rPr>
        <w:rFonts w:asciiTheme="majorHAnsi" w:eastAsiaTheme="majorEastAsia" w:hAnsiTheme="majorHAnsi" w:cstheme="majorBidi"/>
      </w:rPr>
      <w:tblPr/>
      <w:tcPr>
        <w:tcBorders>
          <w:top w:val="nil"/>
          <w:bottom w:val="single" w:sz="8" w:space="0" w:color="4B1919" w:themeColor="accent1"/>
        </w:tcBorders>
      </w:tcPr>
    </w:tblStylePr>
    <w:tblStylePr w:type="lastRow">
      <w:rPr>
        <w:b/>
        <w:bCs/>
        <w:color w:val="000000" w:themeColor="text2"/>
      </w:rPr>
      <w:tblPr/>
      <w:tcPr>
        <w:tcBorders>
          <w:top w:val="single" w:sz="8" w:space="0" w:color="4B1919" w:themeColor="accent1"/>
          <w:bottom w:val="single" w:sz="8" w:space="0" w:color="4B1919" w:themeColor="accent1"/>
        </w:tcBorders>
      </w:tcPr>
    </w:tblStylePr>
    <w:tblStylePr w:type="firstCol">
      <w:rPr>
        <w:b/>
        <w:bCs/>
      </w:rPr>
    </w:tblStylePr>
    <w:tblStylePr w:type="lastCol">
      <w:rPr>
        <w:b/>
        <w:bCs/>
      </w:rPr>
      <w:tblPr/>
      <w:tcPr>
        <w:tcBorders>
          <w:top w:val="single" w:sz="8" w:space="0" w:color="4B1919" w:themeColor="accent1"/>
          <w:bottom w:val="single" w:sz="8" w:space="0" w:color="4B1919" w:themeColor="accent1"/>
        </w:tcBorders>
      </w:tcPr>
    </w:tblStylePr>
    <w:tblStylePr w:type="band1Vert">
      <w:tblPr/>
      <w:tcPr>
        <w:shd w:val="clear" w:color="auto" w:fill="E5B3B3" w:themeFill="accent1" w:themeFillTint="3F"/>
      </w:tcPr>
    </w:tblStylePr>
    <w:tblStylePr w:type="band1Horz">
      <w:tblPr/>
      <w:tcPr>
        <w:shd w:val="clear" w:color="auto" w:fill="E5B3B3" w:themeFill="accent1" w:themeFillTint="3F"/>
      </w:tcPr>
    </w:tblStylePr>
  </w:style>
  <w:style w:type="table" w:styleId="MediumList1-Accent2">
    <w:name w:val="Medium List 1 Accent 2"/>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D966" w:themeColor="accent2"/>
        <w:bottom w:val="single" w:sz="8" w:space="0" w:color="FFD966" w:themeColor="accent2"/>
      </w:tblBorders>
    </w:tblPr>
    <w:tblStylePr w:type="firstRow">
      <w:rPr>
        <w:rFonts w:asciiTheme="majorHAnsi" w:eastAsiaTheme="majorEastAsia" w:hAnsiTheme="majorHAnsi" w:cstheme="majorBidi"/>
      </w:rPr>
      <w:tblPr/>
      <w:tcPr>
        <w:tcBorders>
          <w:top w:val="nil"/>
          <w:bottom w:val="single" w:sz="8" w:space="0" w:color="FFD966" w:themeColor="accent2"/>
        </w:tcBorders>
      </w:tcPr>
    </w:tblStylePr>
    <w:tblStylePr w:type="lastRow">
      <w:rPr>
        <w:b/>
        <w:bCs/>
        <w:color w:val="000000" w:themeColor="text2"/>
      </w:rPr>
      <w:tblPr/>
      <w:tcPr>
        <w:tcBorders>
          <w:top w:val="single" w:sz="8" w:space="0" w:color="FFD966" w:themeColor="accent2"/>
          <w:bottom w:val="single" w:sz="8" w:space="0" w:color="FFD966" w:themeColor="accent2"/>
        </w:tcBorders>
      </w:tcPr>
    </w:tblStylePr>
    <w:tblStylePr w:type="firstCol">
      <w:rPr>
        <w:b/>
        <w:bCs/>
      </w:rPr>
    </w:tblStylePr>
    <w:tblStylePr w:type="lastCol">
      <w:rPr>
        <w:b/>
        <w:bCs/>
      </w:rPr>
      <w:tblPr/>
      <w:tcPr>
        <w:tcBorders>
          <w:top w:val="single" w:sz="8" w:space="0" w:color="FFD966" w:themeColor="accent2"/>
          <w:bottom w:val="single" w:sz="8" w:space="0" w:color="FFD966" w:themeColor="accent2"/>
        </w:tcBorders>
      </w:tcPr>
    </w:tblStylePr>
    <w:tblStylePr w:type="band1Vert">
      <w:tblPr/>
      <w:tcPr>
        <w:shd w:val="clear" w:color="auto" w:fill="FFF5D9" w:themeFill="accent2" w:themeFillTint="3F"/>
      </w:tcPr>
    </w:tblStylePr>
    <w:tblStylePr w:type="band1Horz">
      <w:tblPr/>
      <w:tcPr>
        <w:shd w:val="clear" w:color="auto" w:fill="FFF5D9" w:themeFill="accent2" w:themeFillTint="3F"/>
      </w:tcPr>
    </w:tblStylePr>
  </w:style>
  <w:style w:type="table" w:styleId="MediumList1-Accent3">
    <w:name w:val="Medium List 1 Accent 3"/>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85CDC1" w:themeColor="accent3"/>
        <w:bottom w:val="single" w:sz="8" w:space="0" w:color="85CDC1" w:themeColor="accent3"/>
      </w:tblBorders>
    </w:tblPr>
    <w:tblStylePr w:type="firstRow">
      <w:rPr>
        <w:rFonts w:asciiTheme="majorHAnsi" w:eastAsiaTheme="majorEastAsia" w:hAnsiTheme="majorHAnsi" w:cstheme="majorBidi"/>
      </w:rPr>
      <w:tblPr/>
      <w:tcPr>
        <w:tcBorders>
          <w:top w:val="nil"/>
          <w:bottom w:val="single" w:sz="8" w:space="0" w:color="85CDC1" w:themeColor="accent3"/>
        </w:tcBorders>
      </w:tcPr>
    </w:tblStylePr>
    <w:tblStylePr w:type="lastRow">
      <w:rPr>
        <w:b/>
        <w:bCs/>
        <w:color w:val="000000" w:themeColor="text2"/>
      </w:rPr>
      <w:tblPr/>
      <w:tcPr>
        <w:tcBorders>
          <w:top w:val="single" w:sz="8" w:space="0" w:color="85CDC1" w:themeColor="accent3"/>
          <w:bottom w:val="single" w:sz="8" w:space="0" w:color="85CDC1" w:themeColor="accent3"/>
        </w:tcBorders>
      </w:tcPr>
    </w:tblStylePr>
    <w:tblStylePr w:type="firstCol">
      <w:rPr>
        <w:b/>
        <w:bCs/>
      </w:rPr>
    </w:tblStylePr>
    <w:tblStylePr w:type="lastCol">
      <w:rPr>
        <w:b/>
        <w:bCs/>
      </w:rPr>
      <w:tblPr/>
      <w:tcPr>
        <w:tcBorders>
          <w:top w:val="single" w:sz="8" w:space="0" w:color="85CDC1" w:themeColor="accent3"/>
          <w:bottom w:val="single" w:sz="8" w:space="0" w:color="85CDC1" w:themeColor="accent3"/>
        </w:tcBorders>
      </w:tcPr>
    </w:tblStylePr>
    <w:tblStylePr w:type="band1Vert">
      <w:tblPr/>
      <w:tcPr>
        <w:shd w:val="clear" w:color="auto" w:fill="E0F2EF" w:themeFill="accent3" w:themeFillTint="3F"/>
      </w:tcPr>
    </w:tblStylePr>
    <w:tblStylePr w:type="band1Horz">
      <w:tblPr/>
      <w:tcPr>
        <w:shd w:val="clear" w:color="auto" w:fill="E0F2EF" w:themeFill="accent3" w:themeFillTint="3F"/>
      </w:tcPr>
    </w:tblStylePr>
  </w:style>
  <w:style w:type="table" w:styleId="MediumList1-Accent4">
    <w:name w:val="Medium List 1 Accent 4"/>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3B3838" w:themeColor="accent4"/>
        <w:bottom w:val="single" w:sz="8" w:space="0" w:color="3B3838" w:themeColor="accent4"/>
      </w:tblBorders>
    </w:tblPr>
    <w:tblStylePr w:type="firstRow">
      <w:rPr>
        <w:rFonts w:asciiTheme="majorHAnsi" w:eastAsiaTheme="majorEastAsia" w:hAnsiTheme="majorHAnsi" w:cstheme="majorBidi"/>
      </w:rPr>
      <w:tblPr/>
      <w:tcPr>
        <w:tcBorders>
          <w:top w:val="nil"/>
          <w:bottom w:val="single" w:sz="8" w:space="0" w:color="3B3838" w:themeColor="accent4"/>
        </w:tcBorders>
      </w:tcPr>
    </w:tblStylePr>
    <w:tblStylePr w:type="lastRow">
      <w:rPr>
        <w:b/>
        <w:bCs/>
        <w:color w:val="000000" w:themeColor="text2"/>
      </w:rPr>
      <w:tblPr/>
      <w:tcPr>
        <w:tcBorders>
          <w:top w:val="single" w:sz="8" w:space="0" w:color="3B3838" w:themeColor="accent4"/>
          <w:bottom w:val="single" w:sz="8" w:space="0" w:color="3B3838" w:themeColor="accent4"/>
        </w:tcBorders>
      </w:tcPr>
    </w:tblStylePr>
    <w:tblStylePr w:type="firstCol">
      <w:rPr>
        <w:b/>
        <w:bCs/>
      </w:rPr>
    </w:tblStylePr>
    <w:tblStylePr w:type="lastCol">
      <w:rPr>
        <w:b/>
        <w:bCs/>
      </w:rPr>
      <w:tblPr/>
      <w:tcPr>
        <w:tcBorders>
          <w:top w:val="single" w:sz="8" w:space="0" w:color="3B3838" w:themeColor="accent4"/>
          <w:bottom w:val="single" w:sz="8" w:space="0" w:color="3B3838" w:themeColor="accent4"/>
        </w:tcBorders>
      </w:tcPr>
    </w:tblStylePr>
    <w:tblStylePr w:type="band1Vert">
      <w:tblPr/>
      <w:tcPr>
        <w:shd w:val="clear" w:color="auto" w:fill="CFCCCC" w:themeFill="accent4" w:themeFillTint="3F"/>
      </w:tcPr>
    </w:tblStylePr>
    <w:tblStylePr w:type="band1Horz">
      <w:tblPr/>
      <w:tcPr>
        <w:shd w:val="clear" w:color="auto" w:fill="CFCCCC" w:themeFill="accent4" w:themeFillTint="3F"/>
      </w:tcPr>
    </w:tblStylePr>
  </w:style>
  <w:style w:type="table" w:styleId="MediumList1-Accent5">
    <w:name w:val="Medium List 1 Accent 5"/>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5"/>
        <w:bottom w:val="single" w:sz="8" w:space="0" w:color="FFFFFF" w:themeColor="accent5"/>
      </w:tblBorders>
    </w:tblPr>
    <w:tblStylePr w:type="firstRow">
      <w:rPr>
        <w:rFonts w:asciiTheme="majorHAnsi" w:eastAsiaTheme="majorEastAsia" w:hAnsiTheme="majorHAnsi" w:cstheme="majorBidi"/>
      </w:rPr>
      <w:tblPr/>
      <w:tcPr>
        <w:tcBorders>
          <w:top w:val="nil"/>
          <w:bottom w:val="single" w:sz="8" w:space="0" w:color="FFFFFF" w:themeColor="accent5"/>
        </w:tcBorders>
      </w:tcPr>
    </w:tblStylePr>
    <w:tblStylePr w:type="lastRow">
      <w:rPr>
        <w:b/>
        <w:bCs/>
        <w:color w:val="000000" w:themeColor="text2"/>
      </w:rPr>
      <w:tblPr/>
      <w:tcPr>
        <w:tcBorders>
          <w:top w:val="single" w:sz="8" w:space="0" w:color="FFFFFF" w:themeColor="accent5"/>
          <w:bottom w:val="single" w:sz="8" w:space="0" w:color="FFFFFF" w:themeColor="accent5"/>
        </w:tcBorders>
      </w:tcPr>
    </w:tblStylePr>
    <w:tblStylePr w:type="firstCol">
      <w:rPr>
        <w:b/>
        <w:bCs/>
      </w:rPr>
    </w:tblStylePr>
    <w:tblStylePr w:type="lastCol">
      <w:rPr>
        <w:b/>
        <w:bCs/>
      </w:rPr>
      <w:tblPr/>
      <w:tcPr>
        <w:tcBorders>
          <w:top w:val="single" w:sz="8" w:space="0" w:color="FFFFFF" w:themeColor="accent5"/>
          <w:bottom w:val="single" w:sz="8" w:space="0" w:color="FFFFFF" w:themeColor="accent5"/>
        </w:tcBorders>
      </w:tcPr>
    </w:tblStylePr>
    <w:tblStylePr w:type="band1Vert">
      <w:tblPr/>
      <w:tcPr>
        <w:shd w:val="clear" w:color="auto" w:fill="FFFFFF" w:themeFill="accent5" w:themeFillTint="3F"/>
      </w:tcPr>
    </w:tblStylePr>
    <w:tblStylePr w:type="band1Horz">
      <w:tblPr/>
      <w:tcPr>
        <w:shd w:val="clear" w:color="auto" w:fill="FFFFFF" w:themeFill="accent5" w:themeFillTint="3F"/>
      </w:tcPr>
    </w:tblStylePr>
  </w:style>
  <w:style w:type="table" w:styleId="MediumList1-Accent6">
    <w:name w:val="Medium List 1 Accent 6"/>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6"/>
        <w:bottom w:val="single" w:sz="8" w:space="0" w:color="FFFFFF" w:themeColor="accent6"/>
      </w:tblBorders>
    </w:tblPr>
    <w:tblStylePr w:type="firstRow">
      <w:rPr>
        <w:rFonts w:asciiTheme="majorHAnsi" w:eastAsiaTheme="majorEastAsia" w:hAnsiTheme="majorHAnsi" w:cstheme="majorBidi"/>
      </w:rPr>
      <w:tblPr/>
      <w:tcPr>
        <w:tcBorders>
          <w:top w:val="nil"/>
          <w:bottom w:val="single" w:sz="8" w:space="0" w:color="FFFFFF" w:themeColor="accent6"/>
        </w:tcBorders>
      </w:tcPr>
    </w:tblStylePr>
    <w:tblStylePr w:type="lastRow">
      <w:rPr>
        <w:b/>
        <w:bCs/>
        <w:color w:val="000000" w:themeColor="text2"/>
      </w:rPr>
      <w:tblPr/>
      <w:tcPr>
        <w:tcBorders>
          <w:top w:val="single" w:sz="8" w:space="0" w:color="FFFFFF" w:themeColor="accent6"/>
          <w:bottom w:val="single" w:sz="8" w:space="0" w:color="FFFFFF" w:themeColor="accent6"/>
        </w:tcBorders>
      </w:tcPr>
    </w:tblStylePr>
    <w:tblStylePr w:type="firstCol">
      <w:rPr>
        <w:b/>
        <w:bCs/>
      </w:rPr>
    </w:tblStylePr>
    <w:tblStylePr w:type="lastCol">
      <w:rPr>
        <w:b/>
        <w:bCs/>
      </w:rPr>
      <w:tblPr/>
      <w:tcPr>
        <w:tcBorders>
          <w:top w:val="single" w:sz="8" w:space="0" w:color="FFFFFF" w:themeColor="accent6"/>
          <w:bottom w:val="single" w:sz="8" w:space="0" w:color="FFFFFF" w:themeColor="accent6"/>
        </w:tcBorders>
      </w:tcPr>
    </w:tblStylePr>
    <w:tblStylePr w:type="band1Vert">
      <w:tblPr/>
      <w:tcPr>
        <w:shd w:val="clear" w:color="auto" w:fill="FFFFFF" w:themeFill="accent6" w:themeFillTint="3F"/>
      </w:tcPr>
    </w:tblStylePr>
    <w:tblStylePr w:type="band1Horz">
      <w:tblPr/>
      <w:tcPr>
        <w:shd w:val="clear" w:color="auto" w:fill="FFFFFF" w:themeFill="accent6" w:themeFillTint="3F"/>
      </w:tcPr>
    </w:tblStylePr>
  </w:style>
  <w:style w:type="table" w:styleId="MediumList2">
    <w:name w:val="Medium Lis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tblBorders>
    </w:tblPr>
    <w:tblStylePr w:type="firstRow">
      <w:rPr>
        <w:sz w:val="24"/>
        <w:szCs w:val="24"/>
      </w:rPr>
      <w:tblPr/>
      <w:tcPr>
        <w:tcBorders>
          <w:top w:val="nil"/>
          <w:left w:val="nil"/>
          <w:bottom w:val="single" w:sz="24" w:space="0" w:color="4B1919"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1919" w:themeColor="accent1"/>
          <w:insideH w:val="nil"/>
          <w:insideV w:val="nil"/>
        </w:tcBorders>
        <w:shd w:val="clear" w:color="auto" w:fill="FFFFFF" w:themeFill="background1"/>
      </w:tcPr>
    </w:tblStylePr>
    <w:tblStylePr w:type="lastCol">
      <w:tblPr/>
      <w:tcPr>
        <w:tcBorders>
          <w:top w:val="nil"/>
          <w:left w:val="single" w:sz="8" w:space="0" w:color="4B1919"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B3B3" w:themeFill="accent1" w:themeFillTint="3F"/>
      </w:tcPr>
    </w:tblStylePr>
    <w:tblStylePr w:type="band1Horz">
      <w:tblPr/>
      <w:tcPr>
        <w:tcBorders>
          <w:top w:val="nil"/>
          <w:bottom w:val="nil"/>
          <w:insideH w:val="nil"/>
          <w:insideV w:val="nil"/>
        </w:tcBorders>
        <w:shd w:val="clear" w:color="auto" w:fill="E5B3B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tblBorders>
    </w:tblPr>
    <w:tblStylePr w:type="firstRow">
      <w:rPr>
        <w:sz w:val="24"/>
        <w:szCs w:val="24"/>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966" w:themeColor="accent2"/>
          <w:insideH w:val="nil"/>
          <w:insideV w:val="nil"/>
        </w:tcBorders>
        <w:shd w:val="clear" w:color="auto" w:fill="FFFFFF" w:themeFill="background1"/>
      </w:tcPr>
    </w:tblStylePr>
    <w:tblStylePr w:type="lastCol">
      <w:tblPr/>
      <w:tcPr>
        <w:tcBorders>
          <w:top w:val="nil"/>
          <w:left w:val="single" w:sz="8" w:space="0" w:color="FFD96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5D9" w:themeFill="accent2" w:themeFillTint="3F"/>
      </w:tcPr>
    </w:tblStylePr>
    <w:tblStylePr w:type="band1Horz">
      <w:tblPr/>
      <w:tcPr>
        <w:tcBorders>
          <w:top w:val="nil"/>
          <w:bottom w:val="nil"/>
          <w:insideH w:val="nil"/>
          <w:insideV w:val="nil"/>
        </w:tcBorders>
        <w:shd w:val="clear" w:color="auto" w:fill="FFF5D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tblBorders>
    </w:tblPr>
    <w:tblStylePr w:type="firstRow">
      <w:rPr>
        <w:sz w:val="24"/>
        <w:szCs w:val="24"/>
      </w:rPr>
      <w:tblPr/>
      <w:tcPr>
        <w:tcBorders>
          <w:top w:val="nil"/>
          <w:left w:val="nil"/>
          <w:bottom w:val="single" w:sz="24" w:space="0" w:color="85CDC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CDC1" w:themeColor="accent3"/>
          <w:insideH w:val="nil"/>
          <w:insideV w:val="nil"/>
        </w:tcBorders>
        <w:shd w:val="clear" w:color="auto" w:fill="FFFFFF" w:themeFill="background1"/>
      </w:tcPr>
    </w:tblStylePr>
    <w:tblStylePr w:type="lastCol">
      <w:tblPr/>
      <w:tcPr>
        <w:tcBorders>
          <w:top w:val="nil"/>
          <w:left w:val="single" w:sz="8" w:space="0" w:color="85CDC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0F2EF" w:themeFill="accent3" w:themeFillTint="3F"/>
      </w:tcPr>
    </w:tblStylePr>
    <w:tblStylePr w:type="band1Horz">
      <w:tblPr/>
      <w:tcPr>
        <w:tcBorders>
          <w:top w:val="nil"/>
          <w:bottom w:val="nil"/>
          <w:insideH w:val="nil"/>
          <w:insideV w:val="nil"/>
        </w:tcBorders>
        <w:shd w:val="clear" w:color="auto" w:fill="E0F2E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tblBorders>
    </w:tblPr>
    <w:tblStylePr w:type="firstRow">
      <w:rPr>
        <w:sz w:val="24"/>
        <w:szCs w:val="24"/>
      </w:rPr>
      <w:tblPr/>
      <w:tcPr>
        <w:tcBorders>
          <w:top w:val="nil"/>
          <w:left w:val="nil"/>
          <w:bottom w:val="single" w:sz="24" w:space="0" w:color="3B383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B3838" w:themeColor="accent4"/>
          <w:insideH w:val="nil"/>
          <w:insideV w:val="nil"/>
        </w:tcBorders>
        <w:shd w:val="clear" w:color="auto" w:fill="FFFFFF" w:themeFill="background1"/>
      </w:tcPr>
    </w:tblStylePr>
    <w:tblStylePr w:type="lastCol">
      <w:tblPr/>
      <w:tcPr>
        <w:tcBorders>
          <w:top w:val="nil"/>
          <w:left w:val="single" w:sz="8" w:space="0" w:color="3B383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CCC" w:themeFill="accent4" w:themeFillTint="3F"/>
      </w:tcPr>
    </w:tblStylePr>
    <w:tblStylePr w:type="band1Horz">
      <w:tblPr/>
      <w:tcPr>
        <w:tcBorders>
          <w:top w:val="nil"/>
          <w:bottom w:val="nil"/>
          <w:insideH w:val="nil"/>
          <w:insideV w:val="nil"/>
        </w:tcBorders>
        <w:shd w:val="clear" w:color="auto" w:fill="CFCCCC"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tblBorders>
    </w:tblPr>
    <w:tblStylePr w:type="firstRow">
      <w:rPr>
        <w:sz w:val="24"/>
        <w:szCs w:val="24"/>
      </w:rPr>
      <w:tblPr/>
      <w:tcPr>
        <w:tcBorders>
          <w:top w:val="nil"/>
          <w:left w:val="nil"/>
          <w:bottom w:val="single" w:sz="24" w:space="0" w:color="FFFFF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5"/>
          <w:insideH w:val="nil"/>
          <w:insideV w:val="nil"/>
        </w:tcBorders>
        <w:shd w:val="clear" w:color="auto" w:fill="FFFFFF" w:themeFill="background1"/>
      </w:tcPr>
    </w:tblStylePr>
    <w:tblStylePr w:type="lastCol">
      <w:tblPr/>
      <w:tcPr>
        <w:tcBorders>
          <w:top w:val="nil"/>
          <w:left w:val="single" w:sz="8" w:space="0" w:color="FFFFF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5" w:themeFillTint="3F"/>
      </w:tcPr>
    </w:tblStylePr>
    <w:tblStylePr w:type="band1Horz">
      <w:tblPr/>
      <w:tcPr>
        <w:tcBorders>
          <w:top w:val="nil"/>
          <w:bottom w:val="nil"/>
          <w:insideH w:val="nil"/>
          <w:insideV w:val="nil"/>
        </w:tcBorders>
        <w:shd w:val="clear" w:color="auto" w:fill="FFFF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rPr>
        <w:sz w:val="24"/>
        <w:szCs w:val="24"/>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6"/>
          <w:insideH w:val="nil"/>
          <w:insideV w:val="nil"/>
        </w:tcBorders>
        <w:shd w:val="clear" w:color="auto" w:fill="FFFFFF" w:themeFill="background1"/>
      </w:tcPr>
    </w:tblStylePr>
    <w:tblStylePr w:type="lastCol">
      <w:tblPr/>
      <w:tcPr>
        <w:tcBorders>
          <w:top w:val="nil"/>
          <w:left w:val="single" w:sz="8" w:space="0" w:color="FFFF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top w:val="nil"/>
          <w:bottom w:val="nil"/>
          <w:insideH w:val="nil"/>
          <w:insideV w:val="nil"/>
        </w:tcBorders>
        <w:shd w:val="clear" w:color="auto" w:fill="FFFF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72222"/>
    <w:pPr>
      <w:spacing w:after="0" w:line="240" w:lineRule="auto"/>
    </w:pPr>
    <w:tblPr>
      <w:tblStyleRowBandSize w:val="1"/>
      <w:tblStyleColBandSize w:val="1"/>
      <w:tbl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single" w:sz="8" w:space="0" w:color="983232" w:themeColor="accent1" w:themeTint="BF"/>
      </w:tblBorders>
    </w:tblPr>
    <w:tblStylePr w:type="firstRow">
      <w:pPr>
        <w:spacing w:before="0" w:after="0" w:line="240" w:lineRule="auto"/>
      </w:pPr>
      <w:rPr>
        <w:b/>
        <w:bCs/>
        <w:color w:val="FFFFFF" w:themeColor="background1"/>
      </w:rPr>
      <w:tblPr/>
      <w:tcPr>
        <w:tc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nil"/>
          <w:insideV w:val="nil"/>
        </w:tcBorders>
        <w:shd w:val="clear" w:color="auto" w:fill="4B1919" w:themeFill="accent1"/>
      </w:tcPr>
    </w:tblStylePr>
    <w:tblStylePr w:type="lastRow">
      <w:pPr>
        <w:spacing w:before="0" w:after="0" w:line="240" w:lineRule="auto"/>
      </w:pPr>
      <w:rPr>
        <w:b/>
        <w:bCs/>
      </w:rPr>
      <w:tblPr/>
      <w:tcPr>
        <w:tcBorders>
          <w:top w:val="double" w:sz="6"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nil"/>
          <w:insideV w:val="nil"/>
        </w:tcBorders>
      </w:tcPr>
    </w:tblStylePr>
    <w:tblStylePr w:type="firstCol">
      <w:rPr>
        <w:b/>
        <w:bCs/>
      </w:rPr>
    </w:tblStylePr>
    <w:tblStylePr w:type="lastCol">
      <w:rPr>
        <w:b/>
        <w:bCs/>
      </w:rPr>
    </w:tblStylePr>
    <w:tblStylePr w:type="band1Vert">
      <w:tblPr/>
      <w:tcPr>
        <w:shd w:val="clear" w:color="auto" w:fill="E5B3B3" w:themeFill="accent1" w:themeFillTint="3F"/>
      </w:tcPr>
    </w:tblStylePr>
    <w:tblStylePr w:type="band1Horz">
      <w:tblPr/>
      <w:tcPr>
        <w:tcBorders>
          <w:insideH w:val="nil"/>
          <w:insideV w:val="nil"/>
        </w:tcBorders>
        <w:shd w:val="clear" w:color="auto" w:fill="E5B3B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72222"/>
    <w:pPr>
      <w:spacing w:after="0" w:line="240" w:lineRule="auto"/>
    </w:pPr>
    <w:tblPr>
      <w:tblStyleRowBandSize w:val="1"/>
      <w:tblStyleColBandSize w:val="1"/>
      <w:tbl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single" w:sz="8" w:space="0" w:color="FFE28C" w:themeColor="accent2" w:themeTint="BF"/>
      </w:tblBorders>
    </w:tblPr>
    <w:tblStylePr w:type="firstRow">
      <w:pPr>
        <w:spacing w:before="0" w:after="0" w:line="240" w:lineRule="auto"/>
      </w:pPr>
      <w:rPr>
        <w:b/>
        <w:bCs/>
        <w:color w:val="FFFFFF" w:themeColor="background1"/>
      </w:rPr>
      <w:tblPr/>
      <w:tcPr>
        <w:tc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nil"/>
          <w:insideV w:val="nil"/>
        </w:tcBorders>
        <w:shd w:val="clear" w:color="auto" w:fill="FFD966" w:themeFill="accent2"/>
      </w:tcPr>
    </w:tblStylePr>
    <w:tblStylePr w:type="lastRow">
      <w:pPr>
        <w:spacing w:before="0" w:after="0" w:line="240" w:lineRule="auto"/>
      </w:pPr>
      <w:rPr>
        <w:b/>
        <w:bCs/>
      </w:rPr>
      <w:tblPr/>
      <w:tcPr>
        <w:tcBorders>
          <w:top w:val="double" w:sz="6"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F5D9" w:themeFill="accent2" w:themeFillTint="3F"/>
      </w:tcPr>
    </w:tblStylePr>
    <w:tblStylePr w:type="band1Horz">
      <w:tblPr/>
      <w:tcPr>
        <w:tcBorders>
          <w:insideH w:val="nil"/>
          <w:insideV w:val="nil"/>
        </w:tcBorders>
        <w:shd w:val="clear" w:color="auto" w:fill="FFF5D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72222"/>
    <w:pPr>
      <w:spacing w:after="0" w:line="240" w:lineRule="auto"/>
    </w:pPr>
    <w:tblPr>
      <w:tblStyleRowBandSize w:val="1"/>
      <w:tblStyleColBandSize w:val="1"/>
      <w:tbl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single" w:sz="8" w:space="0" w:color="A3D9D0" w:themeColor="accent3" w:themeTint="BF"/>
      </w:tblBorders>
    </w:tblPr>
    <w:tblStylePr w:type="firstRow">
      <w:pPr>
        <w:spacing w:before="0" w:after="0" w:line="240" w:lineRule="auto"/>
      </w:pPr>
      <w:rPr>
        <w:b/>
        <w:bCs/>
        <w:color w:val="FFFFFF" w:themeColor="background1"/>
      </w:rPr>
      <w:tblPr/>
      <w:tcPr>
        <w:tc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nil"/>
          <w:insideV w:val="nil"/>
        </w:tcBorders>
        <w:shd w:val="clear" w:color="auto" w:fill="85CDC1" w:themeFill="accent3"/>
      </w:tcPr>
    </w:tblStylePr>
    <w:tblStylePr w:type="lastRow">
      <w:pPr>
        <w:spacing w:before="0" w:after="0" w:line="240" w:lineRule="auto"/>
      </w:pPr>
      <w:rPr>
        <w:b/>
        <w:bCs/>
      </w:rPr>
      <w:tblPr/>
      <w:tcPr>
        <w:tcBorders>
          <w:top w:val="double" w:sz="6"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0F2EF" w:themeFill="accent3" w:themeFillTint="3F"/>
      </w:tcPr>
    </w:tblStylePr>
    <w:tblStylePr w:type="band1Horz">
      <w:tblPr/>
      <w:tcPr>
        <w:tcBorders>
          <w:insideH w:val="nil"/>
          <w:insideV w:val="nil"/>
        </w:tcBorders>
        <w:shd w:val="clear" w:color="auto" w:fill="E0F2E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72222"/>
    <w:pPr>
      <w:spacing w:after="0" w:line="240" w:lineRule="auto"/>
    </w:pPr>
    <w:tblPr>
      <w:tblStyleRowBandSize w:val="1"/>
      <w:tblStyleColBandSize w:val="1"/>
      <w:tbl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single" w:sz="8" w:space="0" w:color="6D6868" w:themeColor="accent4" w:themeTint="BF"/>
      </w:tblBorders>
    </w:tblPr>
    <w:tblStylePr w:type="firstRow">
      <w:pPr>
        <w:spacing w:before="0" w:after="0" w:line="240" w:lineRule="auto"/>
      </w:pPr>
      <w:rPr>
        <w:b/>
        <w:bCs/>
        <w:color w:val="FFFFFF" w:themeColor="background1"/>
      </w:rPr>
      <w:tblPr/>
      <w:tcPr>
        <w:tc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nil"/>
          <w:insideV w:val="nil"/>
        </w:tcBorders>
        <w:shd w:val="clear" w:color="auto" w:fill="3B3838" w:themeFill="accent4"/>
      </w:tcPr>
    </w:tblStylePr>
    <w:tblStylePr w:type="lastRow">
      <w:pPr>
        <w:spacing w:before="0" w:after="0" w:line="240" w:lineRule="auto"/>
      </w:pPr>
      <w:rPr>
        <w:b/>
        <w:bCs/>
      </w:rPr>
      <w:tblPr/>
      <w:tcPr>
        <w:tcBorders>
          <w:top w:val="double" w:sz="6"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CFCCCC" w:themeFill="accent4" w:themeFillTint="3F"/>
      </w:tcPr>
    </w:tblStylePr>
    <w:tblStylePr w:type="band1Horz">
      <w:tblPr/>
      <w:tcPr>
        <w:tcBorders>
          <w:insideH w:val="nil"/>
          <w:insideV w:val="nil"/>
        </w:tcBorders>
        <w:shd w:val="clear" w:color="auto" w:fill="CFCCCC"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72222"/>
    <w:pPr>
      <w:spacing w:after="0" w:line="240" w:lineRule="auto"/>
    </w:pPr>
    <w:tblPr>
      <w:tblStyleRowBandSize w:val="1"/>
      <w:tblStyleColBandSize w:val="1"/>
      <w:tbl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single" w:sz="8" w:space="0" w:color="FFFFFF" w:themeColor="accent5" w:themeTint="BF"/>
      </w:tblBorders>
    </w:tblPr>
    <w:tblStylePr w:type="firstRow">
      <w:pPr>
        <w:spacing w:before="0" w:after="0" w:line="240" w:lineRule="auto"/>
      </w:pPr>
      <w:rPr>
        <w:b/>
        <w:bCs/>
        <w:color w:val="FFFFFF" w:themeColor="background1"/>
      </w:rPr>
      <w:tblPr/>
      <w:tcPr>
        <w:tc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nil"/>
          <w:insideV w:val="nil"/>
        </w:tcBorders>
        <w:shd w:val="clear" w:color="auto" w:fill="FFFFFF" w:themeFill="accent5"/>
      </w:tcPr>
    </w:tblStylePr>
    <w:tblStylePr w:type="lastRow">
      <w:pPr>
        <w:spacing w:before="0" w:after="0" w:line="240" w:lineRule="auto"/>
      </w:pPr>
      <w:rPr>
        <w:b/>
        <w:bCs/>
      </w:rPr>
      <w:tblPr/>
      <w:tcPr>
        <w:tcBorders>
          <w:top w:val="double" w:sz="6"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5" w:themeFillTint="3F"/>
      </w:tcPr>
    </w:tblStylePr>
    <w:tblStylePr w:type="band1Horz">
      <w:tblPr/>
      <w:tcPr>
        <w:tcBorders>
          <w:insideH w:val="nil"/>
          <w:insideV w:val="nil"/>
        </w:tcBorders>
        <w:shd w:val="clear" w:color="auto" w:fill="FFFF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tblBorders>
    </w:tblPr>
    <w:tblStylePr w:type="firstRow">
      <w:pPr>
        <w:spacing w:before="0" w:after="0" w:line="240" w:lineRule="auto"/>
      </w:pPr>
      <w:rPr>
        <w:b/>
        <w:bCs/>
        <w:color w:val="FFFFFF" w:themeColor="background1"/>
      </w:rPr>
      <w:tblPr/>
      <w:tcPr>
        <w:tc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shd w:val="clear" w:color="auto" w:fill="FFFFFF" w:themeFill="accent6"/>
      </w:tcPr>
    </w:tblStylePr>
    <w:tblStylePr w:type="lastRow">
      <w:pPr>
        <w:spacing w:before="0" w:after="0" w:line="240" w:lineRule="auto"/>
      </w:pPr>
      <w:rPr>
        <w:b/>
        <w:bCs/>
      </w:rPr>
      <w:tblPr/>
      <w:tcPr>
        <w:tcBorders>
          <w:top w:val="double" w:sz="6"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6" w:themeFillTint="3F"/>
      </w:tcPr>
    </w:tblStylePr>
    <w:tblStylePr w:type="band1Horz">
      <w:tblPr/>
      <w:tcPr>
        <w:tcBorders>
          <w:insideH w:val="nil"/>
          <w:insideV w:val="nil"/>
        </w:tcBorders>
        <w:shd w:val="clear" w:color="auto" w:fill="FFFF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191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1919" w:themeFill="accent1"/>
      </w:tcPr>
    </w:tblStylePr>
    <w:tblStylePr w:type="lastCol">
      <w:rPr>
        <w:b/>
        <w:bCs/>
        <w:color w:val="FFFFFF" w:themeColor="background1"/>
      </w:rPr>
      <w:tblPr/>
      <w:tcPr>
        <w:tcBorders>
          <w:left w:val="nil"/>
          <w:right w:val="nil"/>
          <w:insideH w:val="nil"/>
          <w:insideV w:val="nil"/>
        </w:tcBorders>
        <w:shd w:val="clear" w:color="auto" w:fill="4B191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96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D966" w:themeFill="accent2"/>
      </w:tcPr>
    </w:tblStylePr>
    <w:tblStylePr w:type="lastCol">
      <w:rPr>
        <w:b/>
        <w:bCs/>
        <w:color w:val="FFFFFF" w:themeColor="background1"/>
      </w:rPr>
      <w:tblPr/>
      <w:tcPr>
        <w:tcBorders>
          <w:left w:val="nil"/>
          <w:right w:val="nil"/>
          <w:insideH w:val="nil"/>
          <w:insideV w:val="nil"/>
        </w:tcBorders>
        <w:shd w:val="clear" w:color="auto" w:fill="FFD96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CDC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CDC1" w:themeFill="accent3"/>
      </w:tcPr>
    </w:tblStylePr>
    <w:tblStylePr w:type="lastCol">
      <w:rPr>
        <w:b/>
        <w:bCs/>
        <w:color w:val="FFFFFF" w:themeColor="background1"/>
      </w:rPr>
      <w:tblPr/>
      <w:tcPr>
        <w:tcBorders>
          <w:left w:val="nil"/>
          <w:right w:val="nil"/>
          <w:insideH w:val="nil"/>
          <w:insideV w:val="nil"/>
        </w:tcBorders>
        <w:shd w:val="clear" w:color="auto" w:fill="85CDC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B383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B3838" w:themeFill="accent4"/>
      </w:tcPr>
    </w:tblStylePr>
    <w:tblStylePr w:type="lastCol">
      <w:rPr>
        <w:b/>
        <w:bCs/>
        <w:color w:val="FFFFFF" w:themeColor="background1"/>
      </w:rPr>
      <w:tblPr/>
      <w:tcPr>
        <w:tcBorders>
          <w:left w:val="nil"/>
          <w:right w:val="nil"/>
          <w:insideH w:val="nil"/>
          <w:insideV w:val="nil"/>
        </w:tcBorders>
        <w:shd w:val="clear" w:color="auto" w:fill="3B383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5"/>
      </w:tcPr>
    </w:tblStylePr>
    <w:tblStylePr w:type="lastCol">
      <w:rPr>
        <w:b/>
        <w:bCs/>
        <w:color w:val="FFFFFF" w:themeColor="background1"/>
      </w:rPr>
      <w:tblPr/>
      <w:tcPr>
        <w:tcBorders>
          <w:left w:val="nil"/>
          <w:right w:val="nil"/>
          <w:insideH w:val="nil"/>
          <w:insideV w:val="nil"/>
        </w:tcBorders>
        <w:shd w:val="clear" w:color="auto" w:fill="FFFFF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6"/>
      </w:tcPr>
    </w:tblStylePr>
    <w:tblStylePr w:type="lastCol">
      <w:rPr>
        <w:b/>
        <w:bCs/>
        <w:color w:val="FFFFFF" w:themeColor="background1"/>
      </w:rPr>
      <w:tblPr/>
      <w:tcPr>
        <w:tcBorders>
          <w:left w:val="nil"/>
          <w:right w:val="nil"/>
          <w:insideH w:val="nil"/>
          <w:insideV w:val="nil"/>
        </w:tcBorders>
        <w:shd w:val="clear" w:color="auto" w:fill="FFFF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7222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72222"/>
    <w:rPr>
      <w:rFonts w:asciiTheme="majorHAnsi" w:eastAsiaTheme="majorEastAsia" w:hAnsiTheme="majorHAnsi" w:cstheme="majorBidi"/>
      <w:kern w:val="16"/>
      <w:sz w:val="24"/>
      <w:szCs w:val="24"/>
      <w:shd w:val="pct20" w:color="auto" w:fill="auto"/>
      <w14:ligatures w14:val="standardContextual"/>
      <w14:numForm w14:val="oldStyle"/>
      <w14:numSpacing w14:val="proportional"/>
      <w14:cntxtAlts/>
    </w:rPr>
  </w:style>
  <w:style w:type="paragraph" w:styleId="NoSpacing">
    <w:name w:val="No Spacing"/>
    <w:uiPriority w:val="1"/>
    <w:semiHidden/>
    <w:unhideWhenUsed/>
    <w:qFormat/>
    <w:rsid w:val="00572222"/>
    <w:pPr>
      <w:spacing w:after="0" w:line="240" w:lineRule="auto"/>
    </w:pPr>
    <w:rPr>
      <w:kern w:val="16"/>
      <w14:ligatures w14:val="standardContextual"/>
      <w14:numForm w14:val="oldStyle"/>
      <w14:numSpacing w14:val="proportional"/>
      <w14:cntxtAlts/>
    </w:rPr>
  </w:style>
  <w:style w:type="paragraph" w:styleId="NormalWeb">
    <w:name w:val="Normal (Web)"/>
    <w:basedOn w:val="Normal"/>
    <w:uiPriority w:val="99"/>
    <w:semiHidden/>
    <w:unhideWhenUsed/>
    <w:rsid w:val="00572222"/>
    <w:rPr>
      <w:rFonts w:ascii="Times New Roman" w:hAnsi="Times New Roman" w:cs="Times New Roman"/>
      <w:sz w:val="24"/>
      <w:szCs w:val="24"/>
    </w:rPr>
  </w:style>
  <w:style w:type="paragraph" w:styleId="NormalIndent">
    <w:name w:val="Normal Indent"/>
    <w:basedOn w:val="Normal"/>
    <w:uiPriority w:val="99"/>
    <w:semiHidden/>
    <w:unhideWhenUsed/>
    <w:rsid w:val="00572222"/>
    <w:pPr>
      <w:ind w:left="720"/>
    </w:pPr>
  </w:style>
  <w:style w:type="paragraph" w:styleId="NoteHeading">
    <w:name w:val="Note Heading"/>
    <w:basedOn w:val="Normal"/>
    <w:next w:val="Normal"/>
    <w:link w:val="NoteHeadingChar"/>
    <w:uiPriority w:val="99"/>
    <w:semiHidden/>
    <w:unhideWhenUsed/>
    <w:rsid w:val="00572222"/>
    <w:pPr>
      <w:spacing w:after="0" w:line="240" w:lineRule="auto"/>
    </w:pPr>
  </w:style>
  <w:style w:type="character" w:customStyle="1" w:styleId="NoteHeadingChar">
    <w:name w:val="Note Heading Char"/>
    <w:basedOn w:val="DefaultParagraphFont"/>
    <w:link w:val="NoteHeading"/>
    <w:uiPriority w:val="99"/>
    <w:semiHidden/>
    <w:rsid w:val="00572222"/>
    <w:rPr>
      <w:kern w:val="16"/>
      <w:sz w:val="22"/>
      <w14:ligatures w14:val="standardContextual"/>
      <w14:numForm w14:val="oldStyle"/>
      <w14:numSpacing w14:val="proportional"/>
      <w14:cntxtAlts/>
    </w:rPr>
  </w:style>
  <w:style w:type="character" w:styleId="PageNumber">
    <w:name w:val="page number"/>
    <w:basedOn w:val="DefaultParagraphFont"/>
    <w:uiPriority w:val="99"/>
    <w:semiHidden/>
    <w:unhideWhenUsed/>
    <w:rsid w:val="00572222"/>
    <w:rPr>
      <w:sz w:val="22"/>
    </w:rPr>
  </w:style>
  <w:style w:type="table" w:styleId="PlainTable1">
    <w:name w:val="Plain Table 1"/>
    <w:basedOn w:val="TableNormal"/>
    <w:uiPriority w:val="40"/>
    <w:rsid w:val="005722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1"/>
    <w:rsid w:val="0057222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2"/>
    <w:rsid w:val="0057222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3"/>
    <w:rsid w:val="0057222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4"/>
    <w:rsid w:val="0057222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7222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572222"/>
    <w:rPr>
      <w:rFonts w:ascii="Consolas" w:hAnsi="Consolas"/>
      <w:kern w:val="16"/>
      <w:sz w:val="22"/>
      <w:szCs w:val="21"/>
      <w14:ligatures w14:val="standardContextual"/>
      <w14:numForm w14:val="oldStyle"/>
      <w14:numSpacing w14:val="proportional"/>
      <w14:cntxtAlts/>
    </w:rPr>
  </w:style>
  <w:style w:type="paragraph" w:styleId="Quote">
    <w:name w:val="Quote"/>
    <w:basedOn w:val="Normal"/>
    <w:next w:val="Normal"/>
    <w:link w:val="QuoteChar"/>
    <w:uiPriority w:val="29"/>
    <w:semiHidden/>
    <w:qFormat/>
    <w:rsid w:val="0057222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572222"/>
    <w:rPr>
      <w:i/>
      <w:iCs/>
      <w:color w:val="404040" w:themeColor="text1" w:themeTint="BF"/>
      <w:kern w:val="16"/>
      <w:sz w:val="22"/>
      <w14:ligatures w14:val="standardContextual"/>
      <w14:numForm w14:val="oldStyle"/>
      <w14:numSpacing w14:val="proportional"/>
      <w14:cntxtAlts/>
    </w:rPr>
  </w:style>
  <w:style w:type="paragraph" w:styleId="Salutation">
    <w:name w:val="Salutation"/>
    <w:basedOn w:val="Normal"/>
    <w:next w:val="Normal"/>
    <w:link w:val="SalutationChar"/>
    <w:uiPriority w:val="5"/>
    <w:qFormat/>
    <w:rsid w:val="00572222"/>
  </w:style>
  <w:style w:type="character" w:customStyle="1" w:styleId="SalutationChar">
    <w:name w:val="Salutation Char"/>
    <w:basedOn w:val="DefaultParagraphFont"/>
    <w:link w:val="Salutation"/>
    <w:uiPriority w:val="5"/>
    <w:rsid w:val="00752FC4"/>
  </w:style>
  <w:style w:type="paragraph" w:styleId="Signature">
    <w:name w:val="Signature"/>
    <w:basedOn w:val="Normal"/>
    <w:next w:val="Normal"/>
    <w:link w:val="SignatureChar"/>
    <w:uiPriority w:val="7"/>
    <w:qFormat/>
    <w:rsid w:val="00254E0D"/>
    <w:pPr>
      <w:contextualSpacing/>
    </w:pPr>
  </w:style>
  <w:style w:type="character" w:customStyle="1" w:styleId="SignatureChar">
    <w:name w:val="Signature Char"/>
    <w:basedOn w:val="DefaultParagraphFont"/>
    <w:link w:val="Signature"/>
    <w:uiPriority w:val="7"/>
    <w:rsid w:val="00254E0D"/>
    <w:rPr>
      <w:color w:val="auto"/>
    </w:rPr>
  </w:style>
  <w:style w:type="character" w:styleId="Strong">
    <w:name w:val="Strong"/>
    <w:basedOn w:val="DefaultParagraphFont"/>
    <w:uiPriority w:val="19"/>
    <w:semiHidden/>
    <w:qFormat/>
    <w:rsid w:val="00572222"/>
    <w:rPr>
      <w:b/>
      <w:bCs/>
      <w:sz w:val="22"/>
    </w:rPr>
  </w:style>
  <w:style w:type="paragraph" w:styleId="Subtitle">
    <w:name w:val="Subtitle"/>
    <w:basedOn w:val="Normal"/>
    <w:next w:val="Normal"/>
    <w:link w:val="SubtitleChar"/>
    <w:uiPriority w:val="11"/>
    <w:semiHidden/>
    <w:unhideWhenUsed/>
    <w:qFormat/>
    <w:rsid w:val="0057222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572222"/>
    <w:rPr>
      <w:rFonts w:eastAsiaTheme="minorEastAsia"/>
      <w:color w:val="5A5A5A" w:themeColor="text1" w:themeTint="A5"/>
      <w:spacing w:val="15"/>
      <w:kern w:val="16"/>
      <w:sz w:val="22"/>
      <w:szCs w:val="22"/>
      <w14:ligatures w14:val="standardContextual"/>
      <w14:numForm w14:val="oldStyle"/>
      <w14:numSpacing w14:val="proportional"/>
      <w14:cntxtAlts/>
    </w:rPr>
  </w:style>
  <w:style w:type="character" w:styleId="SubtleEmphasis">
    <w:name w:val="Subtle Emphasis"/>
    <w:basedOn w:val="DefaultParagraphFont"/>
    <w:uiPriority w:val="19"/>
    <w:semiHidden/>
    <w:qFormat/>
    <w:rsid w:val="00572222"/>
    <w:rPr>
      <w:i/>
      <w:iCs/>
      <w:color w:val="404040" w:themeColor="text1" w:themeTint="BF"/>
      <w:sz w:val="22"/>
    </w:rPr>
  </w:style>
  <w:style w:type="character" w:styleId="SubtleReference">
    <w:name w:val="Subtle Reference"/>
    <w:basedOn w:val="DefaultParagraphFont"/>
    <w:uiPriority w:val="31"/>
    <w:semiHidden/>
    <w:qFormat/>
    <w:rsid w:val="00572222"/>
    <w:rPr>
      <w:smallCaps/>
      <w:color w:val="5A5A5A" w:themeColor="text1" w:themeTint="A5"/>
      <w:sz w:val="22"/>
    </w:rPr>
  </w:style>
  <w:style w:type="table" w:styleId="Table3Deffects1">
    <w:name w:val="Table 3D effects 1"/>
    <w:basedOn w:val="TableNormal"/>
    <w:uiPriority w:val="99"/>
    <w:semiHidden/>
    <w:unhideWhenUsed/>
    <w:rsid w:val="00572222"/>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72222"/>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72222"/>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722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72222"/>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722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72222"/>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72222"/>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72222"/>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72222"/>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72222"/>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72222"/>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72222"/>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722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72222"/>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72222"/>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72222"/>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72222"/>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72222"/>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72222"/>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5"/>
    <w:rsid w:val="005722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722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722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72222"/>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72222"/>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722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722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72222"/>
    <w:pPr>
      <w:spacing w:after="0"/>
      <w:ind w:left="220" w:hanging="220"/>
    </w:pPr>
  </w:style>
  <w:style w:type="paragraph" w:styleId="TableofFigures">
    <w:name w:val="table of figures"/>
    <w:basedOn w:val="Normal"/>
    <w:next w:val="Normal"/>
    <w:uiPriority w:val="99"/>
    <w:semiHidden/>
    <w:unhideWhenUsed/>
    <w:rsid w:val="00572222"/>
    <w:pPr>
      <w:spacing w:after="0"/>
    </w:pPr>
  </w:style>
  <w:style w:type="table" w:styleId="TableProfessional">
    <w:name w:val="Table Professional"/>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72222"/>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722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722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722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7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72222"/>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72222"/>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72222"/>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5722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72222"/>
    <w:rPr>
      <w:rFonts w:asciiTheme="majorHAnsi" w:eastAsiaTheme="majorEastAsia" w:hAnsiTheme="majorHAnsi" w:cstheme="majorBidi"/>
      <w:color w:val="auto"/>
      <w:spacing w:val="-10"/>
      <w:kern w:val="28"/>
      <w:sz w:val="56"/>
      <w:szCs w:val="56"/>
      <w14:ligatures w14:val="standardContextual"/>
      <w14:numForm w14:val="oldStyle"/>
      <w14:numSpacing w14:val="proportional"/>
      <w14:cntxtAlts/>
    </w:rPr>
  </w:style>
  <w:style w:type="paragraph" w:styleId="TOAHeading">
    <w:name w:val="toa heading"/>
    <w:basedOn w:val="Normal"/>
    <w:next w:val="Normal"/>
    <w:uiPriority w:val="99"/>
    <w:semiHidden/>
    <w:unhideWhenUsed/>
    <w:rsid w:val="0057222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72222"/>
    <w:pPr>
      <w:spacing w:after="100"/>
    </w:pPr>
  </w:style>
  <w:style w:type="paragraph" w:styleId="TOC2">
    <w:name w:val="toc 2"/>
    <w:basedOn w:val="Normal"/>
    <w:next w:val="Normal"/>
    <w:autoRedefine/>
    <w:uiPriority w:val="39"/>
    <w:semiHidden/>
    <w:unhideWhenUsed/>
    <w:rsid w:val="00572222"/>
    <w:pPr>
      <w:spacing w:after="100"/>
      <w:ind w:left="220"/>
    </w:pPr>
  </w:style>
  <w:style w:type="paragraph" w:styleId="TOC3">
    <w:name w:val="toc 3"/>
    <w:basedOn w:val="Normal"/>
    <w:next w:val="Normal"/>
    <w:autoRedefine/>
    <w:uiPriority w:val="39"/>
    <w:semiHidden/>
    <w:unhideWhenUsed/>
    <w:rsid w:val="00572222"/>
    <w:pPr>
      <w:spacing w:after="100"/>
      <w:ind w:left="440"/>
    </w:pPr>
  </w:style>
  <w:style w:type="paragraph" w:styleId="TOC4">
    <w:name w:val="toc 4"/>
    <w:basedOn w:val="Normal"/>
    <w:next w:val="Normal"/>
    <w:autoRedefine/>
    <w:uiPriority w:val="39"/>
    <w:semiHidden/>
    <w:unhideWhenUsed/>
    <w:rsid w:val="00572222"/>
    <w:pPr>
      <w:spacing w:after="100"/>
      <w:ind w:left="660"/>
    </w:pPr>
  </w:style>
  <w:style w:type="paragraph" w:styleId="TOC5">
    <w:name w:val="toc 5"/>
    <w:basedOn w:val="Normal"/>
    <w:next w:val="Normal"/>
    <w:autoRedefine/>
    <w:uiPriority w:val="39"/>
    <w:semiHidden/>
    <w:unhideWhenUsed/>
    <w:rsid w:val="00572222"/>
    <w:pPr>
      <w:spacing w:after="100"/>
      <w:ind w:left="880"/>
    </w:pPr>
  </w:style>
  <w:style w:type="paragraph" w:styleId="TOC6">
    <w:name w:val="toc 6"/>
    <w:basedOn w:val="Normal"/>
    <w:next w:val="Normal"/>
    <w:autoRedefine/>
    <w:uiPriority w:val="39"/>
    <w:semiHidden/>
    <w:unhideWhenUsed/>
    <w:rsid w:val="00572222"/>
    <w:pPr>
      <w:spacing w:after="100"/>
      <w:ind w:left="1100"/>
    </w:pPr>
  </w:style>
  <w:style w:type="paragraph" w:styleId="TOC7">
    <w:name w:val="toc 7"/>
    <w:basedOn w:val="Normal"/>
    <w:next w:val="Normal"/>
    <w:autoRedefine/>
    <w:uiPriority w:val="39"/>
    <w:semiHidden/>
    <w:unhideWhenUsed/>
    <w:rsid w:val="00572222"/>
    <w:pPr>
      <w:spacing w:after="100"/>
      <w:ind w:left="1320"/>
    </w:pPr>
  </w:style>
  <w:style w:type="paragraph" w:styleId="TOC8">
    <w:name w:val="toc 8"/>
    <w:basedOn w:val="Normal"/>
    <w:next w:val="Normal"/>
    <w:autoRedefine/>
    <w:uiPriority w:val="39"/>
    <w:semiHidden/>
    <w:unhideWhenUsed/>
    <w:rsid w:val="00572222"/>
    <w:pPr>
      <w:spacing w:after="100"/>
      <w:ind w:left="1540"/>
    </w:pPr>
  </w:style>
  <w:style w:type="paragraph" w:styleId="TOC9">
    <w:name w:val="toc 9"/>
    <w:basedOn w:val="Normal"/>
    <w:next w:val="Normal"/>
    <w:autoRedefine/>
    <w:uiPriority w:val="39"/>
    <w:semiHidden/>
    <w:unhideWhenUsed/>
    <w:rsid w:val="00572222"/>
    <w:pPr>
      <w:spacing w:after="100"/>
      <w:ind w:left="1760"/>
    </w:pPr>
  </w:style>
  <w:style w:type="paragraph" w:styleId="TOCHeading">
    <w:name w:val="TOC Heading"/>
    <w:basedOn w:val="Heading1"/>
    <w:next w:val="Normal"/>
    <w:uiPriority w:val="39"/>
    <w:semiHidden/>
    <w:unhideWhenUsed/>
    <w:qFormat/>
    <w:rsid w:val="00572222"/>
    <w:pPr>
      <w:spacing w:before="240"/>
      <w:outlineLvl w:val="9"/>
    </w:pPr>
    <w:rPr>
      <w:b w:val="0"/>
      <w:bCs w:val="0"/>
      <w:color w:val="381212"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27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Earth%20tones%20letterhead(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E0B4D090E14197888392929656FFB0"/>
        <w:category>
          <w:name w:val="General"/>
          <w:gallery w:val="placeholder"/>
        </w:category>
        <w:types>
          <w:type w:val="bbPlcHdr"/>
        </w:types>
        <w:behaviors>
          <w:behavior w:val="content"/>
        </w:behaviors>
        <w:guid w:val="{7EE25E3C-2A08-4B99-9A6B-73D5D15B5DF5}"/>
      </w:docPartPr>
      <w:docPartBody>
        <w:p w:rsidR="00000000" w:rsidRDefault="00A274D5">
          <w:pPr>
            <w:pStyle w:val="32E0B4D090E14197888392929656FFB0"/>
          </w:pPr>
          <w:r w:rsidRPr="00752FC4">
            <w:t>Street Address, City, ST ZIP Code</w:t>
          </w:r>
        </w:p>
      </w:docPartBody>
    </w:docPart>
    <w:docPart>
      <w:docPartPr>
        <w:name w:val="11FCC542F08A4CE5BD2BE81950F3C030"/>
        <w:category>
          <w:name w:val="General"/>
          <w:gallery w:val="placeholder"/>
        </w:category>
        <w:types>
          <w:type w:val="bbPlcHdr"/>
        </w:types>
        <w:behaviors>
          <w:behavior w:val="content"/>
        </w:behaviors>
        <w:guid w:val="{0163E907-9B85-4544-9BB9-FD2049210991}"/>
      </w:docPartPr>
      <w:docPartBody>
        <w:p w:rsidR="00000000" w:rsidRDefault="00A274D5">
          <w:pPr>
            <w:pStyle w:val="11FCC542F08A4CE5BD2BE81950F3C030"/>
          </w:pPr>
          <w:r w:rsidRPr="00752FC4">
            <w:t>Telephone</w:t>
          </w:r>
        </w:p>
      </w:docPartBody>
    </w:docPart>
    <w:docPart>
      <w:docPartPr>
        <w:name w:val="267DB1F776E340A391425A55FEECFF1B"/>
        <w:category>
          <w:name w:val="General"/>
          <w:gallery w:val="placeholder"/>
        </w:category>
        <w:types>
          <w:type w:val="bbPlcHdr"/>
        </w:types>
        <w:behaviors>
          <w:behavior w:val="content"/>
        </w:behaviors>
        <w:guid w:val="{464B7917-7C6E-41DB-924F-A9A4FE5FCE49}"/>
      </w:docPartPr>
      <w:docPartBody>
        <w:p w:rsidR="00000000" w:rsidRDefault="00A274D5">
          <w:pPr>
            <w:pStyle w:val="267DB1F776E340A391425A55FEECFF1B"/>
          </w:pPr>
          <w:r w:rsidRPr="00752FC4">
            <w:t>Email</w:t>
          </w:r>
        </w:p>
      </w:docPartBody>
    </w:docPart>
    <w:docPart>
      <w:docPartPr>
        <w:name w:val="744F855D06BC4542B8F7C76044888E41"/>
        <w:category>
          <w:name w:val="General"/>
          <w:gallery w:val="placeholder"/>
        </w:category>
        <w:types>
          <w:type w:val="bbPlcHdr"/>
        </w:types>
        <w:behaviors>
          <w:behavior w:val="content"/>
        </w:behaviors>
        <w:guid w:val="{95DE7CEA-FB59-4C2D-9AF7-60A193B262FE}"/>
      </w:docPartPr>
      <w:docPartBody>
        <w:p w:rsidR="00000000" w:rsidRDefault="00A274D5">
          <w:pPr>
            <w:pStyle w:val="744F855D06BC4542B8F7C76044888E41"/>
          </w:pPr>
          <w:r w:rsidRPr="005125BB">
            <w:rPr>
              <w:rStyle w:val="PlaceholderText"/>
            </w:rPr>
            <w:t>Date</w:t>
          </w:r>
        </w:p>
      </w:docPartBody>
    </w:docPart>
    <w:docPart>
      <w:docPartPr>
        <w:name w:val="4CBED7A2CAF74C52A1C453925DE8C2C3"/>
        <w:category>
          <w:name w:val="General"/>
          <w:gallery w:val="placeholder"/>
        </w:category>
        <w:types>
          <w:type w:val="bbPlcHdr"/>
        </w:types>
        <w:behaviors>
          <w:behavior w:val="content"/>
        </w:behaviors>
        <w:guid w:val="{A2CF0029-04AB-4091-B64D-964DAEEFF01C}"/>
      </w:docPartPr>
      <w:docPartBody>
        <w:p w:rsidR="00000000" w:rsidRDefault="00A274D5">
          <w:pPr>
            <w:pStyle w:val="4CBED7A2CAF74C52A1C453925DE8C2C3"/>
          </w:pPr>
          <w:r>
            <w:t>Recipient</w:t>
          </w:r>
        </w:p>
      </w:docPartBody>
    </w:docPart>
    <w:docPart>
      <w:docPartPr>
        <w:name w:val="C6676C645BE94B5480D32728F7421C58"/>
        <w:category>
          <w:name w:val="General"/>
          <w:gallery w:val="placeholder"/>
        </w:category>
        <w:types>
          <w:type w:val="bbPlcHdr"/>
        </w:types>
        <w:behaviors>
          <w:behavior w:val="content"/>
        </w:behaviors>
        <w:guid w:val="{659BCF35-0A09-4B85-8F7E-AAF627A5D314}"/>
      </w:docPartPr>
      <w:docPartBody>
        <w:p w:rsidR="00000000" w:rsidRDefault="00A274D5">
          <w:pPr>
            <w:pStyle w:val="C6676C645BE94B5480D32728F7421C58"/>
          </w:pPr>
          <w:r>
            <w:t>Your Name</w:t>
          </w:r>
        </w:p>
      </w:docPartBody>
    </w:docPart>
    <w:docPart>
      <w:docPartPr>
        <w:name w:val="78CDAD899F7A43E0AD960045735CF535"/>
        <w:category>
          <w:name w:val="General"/>
          <w:gallery w:val="placeholder"/>
        </w:category>
        <w:types>
          <w:type w:val="bbPlcHdr"/>
        </w:types>
        <w:behaviors>
          <w:behavior w:val="content"/>
        </w:behaviors>
        <w:guid w:val="{08DC3FE5-F397-4DF8-B0B8-AEDBEE9D9C03}"/>
      </w:docPartPr>
      <w:docPartBody>
        <w:p w:rsidR="00000000" w:rsidRDefault="00A274D5">
          <w:pPr>
            <w:pStyle w:val="78CDAD899F7A43E0AD960045735CF535"/>
          </w:pPr>
          <w:r w:rsidRPr="00254E0D">
            <w:rPr>
              <w:rStyle w:val="PlaceholderText"/>
            </w:rPr>
            <w:t>Title</w:t>
          </w:r>
        </w:p>
      </w:docPartBody>
    </w:docPart>
    <w:docPart>
      <w:docPartPr>
        <w:name w:val="5007BBB85CA44986A6F116153C1AEC7D"/>
        <w:category>
          <w:name w:val="General"/>
          <w:gallery w:val="placeholder"/>
        </w:category>
        <w:types>
          <w:type w:val="bbPlcHdr"/>
        </w:types>
        <w:behaviors>
          <w:behavior w:val="content"/>
        </w:behaviors>
        <w:guid w:val="{E35BB7FF-0359-4387-92A7-CE0700B63263}"/>
      </w:docPartPr>
      <w:docPartBody>
        <w:p w:rsidR="00000000" w:rsidRDefault="00A274D5">
          <w:pPr>
            <w:pStyle w:val="5007BBB85CA44986A6F116153C1AEC7D"/>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5DE"/>
    <w:rsid w:val="003145DE"/>
    <w:rsid w:val="00A27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E0B4D090E14197888392929656FFB0">
    <w:name w:val="32E0B4D090E14197888392929656FFB0"/>
  </w:style>
  <w:style w:type="paragraph" w:customStyle="1" w:styleId="11FCC542F08A4CE5BD2BE81950F3C030">
    <w:name w:val="11FCC542F08A4CE5BD2BE81950F3C030"/>
  </w:style>
  <w:style w:type="paragraph" w:customStyle="1" w:styleId="267DB1F776E340A391425A55FEECFF1B">
    <w:name w:val="267DB1F776E340A391425A55FEECFF1B"/>
  </w:style>
  <w:style w:type="character" w:styleId="PlaceholderText">
    <w:name w:val="Placeholder Text"/>
    <w:basedOn w:val="DefaultParagraphFont"/>
    <w:uiPriority w:val="99"/>
    <w:semiHidden/>
    <w:rPr>
      <w:color w:val="2E74B5" w:themeColor="accent5" w:themeShade="BF"/>
      <w:sz w:val="22"/>
    </w:rPr>
  </w:style>
  <w:style w:type="paragraph" w:customStyle="1" w:styleId="744F855D06BC4542B8F7C76044888E41">
    <w:name w:val="744F855D06BC4542B8F7C76044888E41"/>
  </w:style>
  <w:style w:type="paragraph" w:customStyle="1" w:styleId="4CBED7A2CAF74C52A1C453925DE8C2C3">
    <w:name w:val="4CBED7A2CAF74C52A1C453925DE8C2C3"/>
  </w:style>
  <w:style w:type="paragraph" w:customStyle="1" w:styleId="867488C4AD924CAAAB47C19BC20ED91E">
    <w:name w:val="867488C4AD924CAAAB47C19BC20ED91E"/>
  </w:style>
  <w:style w:type="paragraph" w:customStyle="1" w:styleId="8FE1D3FAF3F84652B140AA55F172CF2B">
    <w:name w:val="8FE1D3FAF3F84652B140AA55F172CF2B"/>
  </w:style>
  <w:style w:type="paragraph" w:customStyle="1" w:styleId="C6676C645BE94B5480D32728F7421C58">
    <w:name w:val="C6676C645BE94B5480D32728F7421C58"/>
  </w:style>
  <w:style w:type="paragraph" w:customStyle="1" w:styleId="78CDAD899F7A43E0AD960045735CF535">
    <w:name w:val="78CDAD899F7A43E0AD960045735CF535"/>
  </w:style>
  <w:style w:type="paragraph" w:customStyle="1" w:styleId="5007BBB85CA44986A6F116153C1AEC7D">
    <w:name w:val="5007BBB85CA44986A6F116153C1AEC7D"/>
  </w:style>
  <w:style w:type="paragraph" w:customStyle="1" w:styleId="4DDC68FE7FB64DF6BA849FC60BFBCE5C">
    <w:name w:val="4DDC68FE7FB64DF6BA849FC60BFBCE5C"/>
    <w:rsid w:val="003145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Personal Letterhead">
  <a:themeElements>
    <a:clrScheme name="Letterhead LH05">
      <a:dk1>
        <a:srgbClr val="000000"/>
      </a:dk1>
      <a:lt1>
        <a:sysClr val="window" lastClr="FFFFFF"/>
      </a:lt1>
      <a:dk2>
        <a:srgbClr val="000000"/>
      </a:dk2>
      <a:lt2>
        <a:srgbClr val="FFFFFF"/>
      </a:lt2>
      <a:accent1>
        <a:srgbClr val="4B1919"/>
      </a:accent1>
      <a:accent2>
        <a:srgbClr val="FFD966"/>
      </a:accent2>
      <a:accent3>
        <a:srgbClr val="85CDC1"/>
      </a:accent3>
      <a:accent4>
        <a:srgbClr val="3B3838"/>
      </a:accent4>
      <a:accent5>
        <a:srgbClr val="FFFFFF"/>
      </a:accent5>
      <a:accent6>
        <a:srgbClr val="FFFFFF"/>
      </a:accent6>
      <a:hlink>
        <a:srgbClr val="85CDC1"/>
      </a:hlink>
      <a:folHlink>
        <a:srgbClr val="FF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67B6E-C1E6-43AE-8F0E-1BFA4278F237}">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505D1EF1-8098-4F94-84E4-9E6AE0AB3CC3}">
  <ds:schemaRefs>
    <ds:schemaRef ds:uri="http://schemas.microsoft.com/sharepoint/v3/contenttype/forms"/>
  </ds:schemaRefs>
</ds:datastoreItem>
</file>

<file path=customXml/itemProps3.xml><?xml version="1.0" encoding="utf-8"?>
<ds:datastoreItem xmlns:ds="http://schemas.openxmlformats.org/officeDocument/2006/customXml" ds:itemID="{7BBA7216-FBEF-4A6F-8E38-8B3814440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A8AA91-3776-461C-A309-89F8CC73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Earth tones letterhead(2).dotx</Template>
  <TotalTime>0</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2019-01-28T10:32:00Z</dcterms:created>
  <dcterms:modified xsi:type="dcterms:W3CDTF">2019-01-28T10:35:00Z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