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4970"/>
        <w:gridCol w:w="4390"/>
      </w:tblGrid>
      <w:tr w:rsidR="008C2737" w:rsidRPr="00FA29A5" w:rsidTr="008C2737">
        <w:trPr>
          <w:trHeight w:val="1304"/>
        </w:trPr>
        <w:tc>
          <w:tcPr>
            <w:tcW w:w="5723" w:type="dxa"/>
          </w:tcPr>
          <w:p w:rsidR="008C2737" w:rsidRPr="00FA29A5" w:rsidRDefault="008C2737" w:rsidP="00CB0809">
            <w:pPr>
              <w:rPr>
                <w:rFonts w:ascii="Calibri" w:hAnsi="Calibri" w:cs="Calibri"/>
              </w:rPr>
            </w:pPr>
            <w:r w:rsidRPr="00FA29A5">
              <w:rPr>
                <w:rFonts w:ascii="Calibri" w:hAnsi="Calibri" w:cs="Calibri"/>
                <w:noProof/>
              </w:rPr>
              <w:drawing>
                <wp:inline distT="0" distB="0" distL="0" distR="0" wp14:anchorId="453014D2" wp14:editId="0E9CF518">
                  <wp:extent cx="759600" cy="356226"/>
                  <wp:effectExtent l="0" t="0" r="2540" b="635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9600" cy="356226"/>
                          </a:xfrm>
                          <a:prstGeom prst="rect">
                            <a:avLst/>
                          </a:prstGeom>
                        </pic:spPr>
                      </pic:pic>
                    </a:graphicData>
                  </a:graphic>
                </wp:inline>
              </w:drawing>
            </w:r>
          </w:p>
        </w:tc>
        <w:tc>
          <w:tcPr>
            <w:tcW w:w="5077" w:type="dxa"/>
          </w:tcPr>
          <w:sdt>
            <w:sdtPr>
              <w:rPr>
                <w:rFonts w:ascii="Calibri" w:hAnsi="Calibri" w:cs="Calibri"/>
              </w:rPr>
              <w:alias w:val="Enter Street Address, City, ST ZIP Code:"/>
              <w:tag w:val="Enter  Street Address, City, ST ZIP Code:"/>
              <w:id w:val="223497027"/>
              <w:placeholder>
                <w:docPart w:val="32E0B4D090E14197888392929656FFB0"/>
              </w:placeholder>
              <w:temporary/>
              <w:showingPlcHdr/>
              <w15:appearance w15:val="hidden"/>
            </w:sdtPr>
            <w:sdtEndPr/>
            <w:sdtContent>
              <w:p w:rsidR="008C2737" w:rsidRPr="00FA29A5" w:rsidRDefault="008C2737" w:rsidP="008C2737">
                <w:pPr>
                  <w:pStyle w:val="ContactInfo"/>
                  <w:rPr>
                    <w:rFonts w:ascii="Calibri" w:hAnsi="Calibri" w:cs="Calibri"/>
                  </w:rPr>
                </w:pPr>
                <w:r w:rsidRPr="00FA29A5">
                  <w:rPr>
                    <w:rFonts w:ascii="Calibri" w:hAnsi="Calibri" w:cs="Calibri"/>
                  </w:rPr>
                  <w:t>Street Address, City, ST ZIP Code</w:t>
                </w:r>
              </w:p>
            </w:sdtContent>
          </w:sdt>
          <w:sdt>
            <w:sdtPr>
              <w:rPr>
                <w:rFonts w:ascii="Calibri" w:hAnsi="Calibri" w:cs="Calibri"/>
              </w:rPr>
              <w:alias w:val="Enter Telephone:"/>
              <w:tag w:val="Enter Telephone:"/>
              <w:id w:val="510197970"/>
              <w:placeholder>
                <w:docPart w:val="11FCC542F08A4CE5BD2BE81950F3C030"/>
              </w:placeholder>
              <w:temporary/>
              <w:showingPlcHdr/>
              <w15:appearance w15:val="hidden"/>
            </w:sdtPr>
            <w:sdtEndPr/>
            <w:sdtContent>
              <w:p w:rsidR="008C2737" w:rsidRPr="00FA29A5" w:rsidRDefault="008C2737" w:rsidP="008C2737">
                <w:pPr>
                  <w:pStyle w:val="ContactInfo"/>
                  <w:rPr>
                    <w:rFonts w:ascii="Calibri" w:hAnsi="Calibri" w:cs="Calibri"/>
                  </w:rPr>
                </w:pPr>
                <w:r w:rsidRPr="00FA29A5">
                  <w:rPr>
                    <w:rFonts w:ascii="Calibri" w:hAnsi="Calibri" w:cs="Calibri"/>
                  </w:rPr>
                  <w:t>Telephone</w:t>
                </w:r>
              </w:p>
            </w:sdtContent>
          </w:sdt>
          <w:p w:rsidR="008C2737" w:rsidRPr="00FA29A5" w:rsidRDefault="001B63A1" w:rsidP="008C2737">
            <w:pPr>
              <w:pStyle w:val="ContactInfo"/>
              <w:rPr>
                <w:rFonts w:ascii="Calibri" w:hAnsi="Calibri" w:cs="Calibri"/>
                <w:noProof/>
              </w:rPr>
            </w:pPr>
            <w:sdt>
              <w:sdtPr>
                <w:rPr>
                  <w:rFonts w:ascii="Calibri" w:hAnsi="Calibri" w:cs="Calibri"/>
                </w:rPr>
                <w:alias w:val="Enter Email:"/>
                <w:tag w:val="Enter Email:"/>
                <w:id w:val="945582249"/>
                <w:placeholder>
                  <w:docPart w:val="267DB1F776E340A391425A55FEECFF1B"/>
                </w:placeholder>
                <w:temporary/>
                <w:showingPlcHdr/>
                <w15:appearance w15:val="hidden"/>
              </w:sdtPr>
              <w:sdtEndPr/>
              <w:sdtContent>
                <w:r w:rsidR="008C2737" w:rsidRPr="00FA29A5">
                  <w:rPr>
                    <w:rFonts w:ascii="Calibri" w:hAnsi="Calibri" w:cs="Calibri"/>
                  </w:rPr>
                  <w:t>Email</w:t>
                </w:r>
              </w:sdtContent>
            </w:sdt>
            <w:r w:rsidR="00BE547E" w:rsidRPr="00FA29A5">
              <w:rPr>
                <w:rFonts w:ascii="Calibri" w:hAnsi="Calibri" w:cs="Calibri"/>
              </w:rPr>
              <w:br/>
            </w:r>
            <w:r w:rsidR="00BE547E" w:rsidRPr="00FA29A5">
              <w:rPr>
                <w:rFonts w:ascii="Calibri" w:hAnsi="Calibri" w:cs="Calibri"/>
                <w:noProof/>
                <w:color w:val="C00000"/>
              </w:rPr>
              <w:t>doxhub.org</w:t>
            </w:r>
          </w:p>
        </w:tc>
      </w:tr>
    </w:tbl>
    <w:p w:rsidR="00752FC4" w:rsidRPr="00FA29A5" w:rsidRDefault="001B63A1" w:rsidP="005125BB">
      <w:pPr>
        <w:pStyle w:val="Date"/>
        <w:rPr>
          <w:rFonts w:ascii="Calibri" w:hAnsi="Calibri" w:cs="Calibri"/>
        </w:rPr>
      </w:pPr>
      <w:sdt>
        <w:sdtPr>
          <w:rPr>
            <w:rFonts w:ascii="Calibri" w:hAnsi="Calibri" w:cs="Calibri"/>
          </w:rPr>
          <w:alias w:val="Enter Date:"/>
          <w:tag w:val="Enter Date:"/>
          <w:id w:val="-1455475630"/>
          <w:placeholder>
            <w:docPart w:val="744F855D06BC4542B8F7C76044888E41"/>
          </w:placeholder>
          <w:temporary/>
          <w:showingPlcHdr/>
          <w15:appearance w15:val="hidden"/>
        </w:sdtPr>
        <w:sdtEndPr/>
        <w:sdtContent>
          <w:r w:rsidR="00752FC4" w:rsidRPr="00FA29A5">
            <w:rPr>
              <w:rStyle w:val="PlaceholderText"/>
              <w:rFonts w:ascii="Calibri" w:hAnsi="Calibri" w:cs="Calibri"/>
              <w:color w:val="000000" w:themeColor="text2" w:themeShade="BF"/>
            </w:rPr>
            <w:t>Date</w:t>
          </w:r>
        </w:sdtContent>
      </w:sdt>
    </w:p>
    <w:p w:rsidR="00752FC4" w:rsidRPr="00FA29A5" w:rsidRDefault="00752FC4" w:rsidP="008D0AA7">
      <w:pPr>
        <w:pStyle w:val="Salutation"/>
        <w:rPr>
          <w:rFonts w:ascii="Calibri" w:hAnsi="Calibri" w:cs="Calibri"/>
        </w:rPr>
      </w:pPr>
      <w:r w:rsidRPr="00FA29A5">
        <w:rPr>
          <w:rFonts w:ascii="Calibri" w:hAnsi="Calibri" w:cs="Calibri"/>
        </w:rPr>
        <w:t xml:space="preserve">Dear </w:t>
      </w:r>
      <w:sdt>
        <w:sdtPr>
          <w:rPr>
            <w:rFonts w:ascii="Calibri" w:hAnsi="Calibri" w:cs="Calibri"/>
          </w:rPr>
          <w:alias w:val="Enter recipient name:"/>
          <w:tag w:val="Enter recipient name:"/>
          <w:id w:val="1586728313"/>
          <w:placeholder>
            <w:docPart w:val="4CBED7A2CAF74C52A1C453925DE8C2C3"/>
          </w:placeholder>
          <w:temporary/>
          <w:showingPlcHdr/>
          <w15:appearance w15:val="hidden"/>
          <w:text/>
        </w:sdtPr>
        <w:sdtEndPr/>
        <w:sdtContent>
          <w:r w:rsidRPr="00FA29A5">
            <w:rPr>
              <w:rFonts w:ascii="Calibri" w:hAnsi="Calibri" w:cs="Calibri"/>
            </w:rPr>
            <w:t>Recipient</w:t>
          </w:r>
        </w:sdtContent>
      </w:sdt>
      <w:r w:rsidRPr="00FA29A5">
        <w:rPr>
          <w:rFonts w:ascii="Calibri" w:hAnsi="Calibri" w:cs="Calibri"/>
        </w:rPr>
        <w:t>,</w:t>
      </w:r>
    </w:p>
    <w:p w:rsidR="00FA29A5" w:rsidRPr="00FA29A5" w:rsidRDefault="00FA29A5" w:rsidP="00FA29A5">
      <w:pPr>
        <w:spacing w:before="100" w:beforeAutospacing="1" w:after="100" w:afterAutospacing="1" w:line="240" w:lineRule="auto"/>
        <w:rPr>
          <w:rFonts w:ascii="Calibri" w:eastAsia="Times New Roman" w:hAnsi="Calibri" w:cs="Calibri"/>
          <w:sz w:val="24"/>
          <w:szCs w:val="24"/>
        </w:rPr>
      </w:pPr>
      <w:r w:rsidRPr="00FA29A5">
        <w:rPr>
          <w:rFonts w:ascii="Calibri" w:eastAsia="Times New Roman" w:hAnsi="Calibri" w:cs="Calibri"/>
          <w:sz w:val="24"/>
          <w:szCs w:val="24"/>
        </w:rPr>
        <w:t xml:space="preserve">This is to inform you that your employment with company ABC will end on (date). This decision was based mainly on your poor performance. You are not following your deadlines and no reasons for the delay have been reported yet. Due to your poor performance, our clients are not happy, and we get complaints regularly. </w:t>
      </w:r>
    </w:p>
    <w:p w:rsidR="00FA29A5" w:rsidRPr="00FA29A5" w:rsidRDefault="00FA29A5" w:rsidP="00FA29A5">
      <w:pPr>
        <w:spacing w:before="100" w:beforeAutospacing="1" w:after="100" w:afterAutospacing="1" w:line="240" w:lineRule="auto"/>
        <w:rPr>
          <w:rFonts w:ascii="Calibri" w:eastAsia="Times New Roman" w:hAnsi="Calibri" w:cs="Calibri"/>
          <w:sz w:val="24"/>
          <w:szCs w:val="24"/>
        </w:rPr>
      </w:pPr>
      <w:r w:rsidRPr="00FA29A5">
        <w:rPr>
          <w:rFonts w:ascii="Calibri" w:eastAsia="Times New Roman" w:hAnsi="Calibri" w:cs="Calibri"/>
          <w:sz w:val="24"/>
          <w:szCs w:val="24"/>
        </w:rPr>
        <w:t>Before allocating the projects to any employee, we make sure to discuss the subject matter and deadlines in details. If you had any issues with your deadlines, you should have discussed with us. Even after the deadline was closed, we did not hear from you regarding any issues with the deadline.</w:t>
      </w:r>
    </w:p>
    <w:p w:rsidR="00FA29A5" w:rsidRPr="00FA29A5" w:rsidRDefault="00FA29A5" w:rsidP="00FA29A5">
      <w:pPr>
        <w:spacing w:before="100" w:beforeAutospacing="1" w:after="100" w:afterAutospacing="1" w:line="240" w:lineRule="auto"/>
        <w:rPr>
          <w:rFonts w:ascii="Calibri" w:eastAsia="Times New Roman" w:hAnsi="Calibri" w:cs="Calibri"/>
          <w:sz w:val="24"/>
          <w:szCs w:val="24"/>
        </w:rPr>
      </w:pPr>
      <w:r w:rsidRPr="00FA29A5">
        <w:rPr>
          <w:rFonts w:ascii="Calibri" w:eastAsia="Times New Roman" w:hAnsi="Calibri" w:cs="Calibri"/>
          <w:sz w:val="24"/>
          <w:szCs w:val="24"/>
        </w:rPr>
        <w:t>We could have arranged more resources to complete the work in time. Not reporting any issues shows a lack of commitment and poor work ethic on your end.</w:t>
      </w:r>
      <w:bookmarkStart w:id="0" w:name="_GoBack"/>
      <w:bookmarkEnd w:id="0"/>
      <w:r w:rsidRPr="00FA29A5">
        <w:rPr>
          <w:rFonts w:ascii="Calibri" w:eastAsia="Times New Roman" w:hAnsi="Calibri" w:cs="Calibri"/>
          <w:sz w:val="24"/>
          <w:szCs w:val="24"/>
        </w:rPr>
        <w:t xml:space="preserve"> We even arranged a performance coaching session for you and expected better results. But you were still not able to achieve your goals. We have discussed this issue with you during our multiple meetings. But we did not observe any improvement in your work.</w:t>
      </w:r>
    </w:p>
    <w:p w:rsidR="00FA29A5" w:rsidRPr="00FA29A5" w:rsidRDefault="00FA29A5" w:rsidP="00FA29A5">
      <w:pPr>
        <w:spacing w:before="100" w:beforeAutospacing="1" w:after="100" w:afterAutospacing="1" w:line="240" w:lineRule="auto"/>
        <w:rPr>
          <w:rFonts w:ascii="Calibri" w:eastAsia="Times New Roman" w:hAnsi="Calibri" w:cs="Calibri"/>
          <w:sz w:val="24"/>
          <w:szCs w:val="24"/>
        </w:rPr>
      </w:pPr>
      <w:r w:rsidRPr="00FA29A5">
        <w:rPr>
          <w:rFonts w:ascii="Calibri" w:eastAsia="Times New Roman" w:hAnsi="Calibri" w:cs="Calibri"/>
          <w:sz w:val="24"/>
          <w:szCs w:val="24"/>
        </w:rPr>
        <w:t>The company is ready to pay you your final salary along with a settlement. You are requested to return any company property which is still in your custody. If you have any questions regarding your termination or salary, you can directly contact the HR.</w:t>
      </w:r>
    </w:p>
    <w:p w:rsidR="00FA29A5" w:rsidRPr="00FA29A5" w:rsidRDefault="00FA29A5" w:rsidP="00FA29A5">
      <w:pPr>
        <w:spacing w:before="100" w:beforeAutospacing="1" w:after="100" w:afterAutospacing="1" w:line="240" w:lineRule="auto"/>
        <w:rPr>
          <w:rFonts w:ascii="Calibri" w:eastAsia="Times New Roman" w:hAnsi="Calibri" w:cs="Calibri"/>
          <w:sz w:val="24"/>
          <w:szCs w:val="24"/>
        </w:rPr>
      </w:pPr>
      <w:r w:rsidRPr="00FA29A5">
        <w:rPr>
          <w:rFonts w:ascii="Calibri" w:eastAsia="Times New Roman" w:hAnsi="Calibri" w:cs="Calibri"/>
          <w:sz w:val="24"/>
          <w:szCs w:val="24"/>
        </w:rPr>
        <w:t>We would like to thank you for your services to the company and wish you good luck.</w:t>
      </w:r>
    </w:p>
    <w:sdt>
      <w:sdtPr>
        <w:rPr>
          <w:rFonts w:ascii="Calibri" w:hAnsi="Calibri" w:cs="Calibri"/>
        </w:rPr>
        <w:alias w:val="Your Name:"/>
        <w:tag w:val="Your Name:"/>
        <w:id w:val="1872109004"/>
        <w:placeholder>
          <w:docPart w:val="C6676C645BE94B5480D32728F7421C58"/>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0F7122" w:rsidRPr="00FA29A5" w:rsidRDefault="000F7122" w:rsidP="000F7122">
          <w:pPr>
            <w:pStyle w:val="Signature"/>
            <w:rPr>
              <w:rFonts w:ascii="Calibri" w:hAnsi="Calibri" w:cs="Calibri"/>
            </w:rPr>
          </w:pPr>
          <w:r w:rsidRPr="00FA29A5">
            <w:rPr>
              <w:rFonts w:ascii="Calibri" w:hAnsi="Calibri" w:cs="Calibri"/>
            </w:rPr>
            <w:t>Your Name</w:t>
          </w:r>
        </w:p>
      </w:sdtContent>
    </w:sdt>
    <w:p w:rsidR="00254E0D" w:rsidRPr="00FA29A5" w:rsidRDefault="001B63A1" w:rsidP="00254E0D">
      <w:pPr>
        <w:pStyle w:val="Signature"/>
        <w:rPr>
          <w:rFonts w:ascii="Calibri" w:hAnsi="Calibri" w:cs="Calibri"/>
        </w:rPr>
      </w:pPr>
      <w:sdt>
        <w:sdtPr>
          <w:rPr>
            <w:rFonts w:ascii="Calibri" w:hAnsi="Calibri" w:cs="Calibri"/>
          </w:rPr>
          <w:id w:val="617336970"/>
          <w:placeholder>
            <w:docPart w:val="78CDAD899F7A43E0AD960045735CF535"/>
          </w:placeholder>
          <w:temporary/>
          <w:showingPlcHdr/>
          <w15:appearance w15:val="hidden"/>
        </w:sdtPr>
        <w:sdtEndPr/>
        <w:sdtContent>
          <w:r w:rsidR="00254E0D" w:rsidRPr="00FA29A5">
            <w:rPr>
              <w:rStyle w:val="PlaceholderText"/>
              <w:rFonts w:ascii="Calibri" w:hAnsi="Calibri" w:cs="Calibri"/>
              <w:color w:val="auto"/>
            </w:rPr>
            <w:t>Title</w:t>
          </w:r>
        </w:sdtContent>
      </w:sdt>
    </w:p>
    <w:p w:rsidR="009468D3" w:rsidRPr="00FA29A5" w:rsidRDefault="001B63A1" w:rsidP="00254E0D">
      <w:pPr>
        <w:pStyle w:val="Signature"/>
        <w:rPr>
          <w:rFonts w:ascii="Calibri" w:hAnsi="Calibri" w:cs="Calibri"/>
        </w:rPr>
      </w:pPr>
      <w:sdt>
        <w:sdtPr>
          <w:rPr>
            <w:rFonts w:ascii="Calibri" w:hAnsi="Calibri" w:cs="Calibri"/>
          </w:rPr>
          <w:id w:val="779307343"/>
          <w:placeholder>
            <w:docPart w:val="5007BBB85CA44986A6F116153C1AEC7D"/>
          </w:placeholder>
          <w:temporary/>
          <w:showingPlcHdr/>
          <w15:appearance w15:val="hidden"/>
        </w:sdtPr>
        <w:sdtEndPr/>
        <w:sdtContent>
          <w:r w:rsidR="00254E0D" w:rsidRPr="00FA29A5">
            <w:rPr>
              <w:rStyle w:val="PlaceholderText"/>
              <w:rFonts w:ascii="Calibri" w:hAnsi="Calibri" w:cs="Calibri"/>
              <w:color w:val="auto"/>
            </w:rPr>
            <w:t>Email</w:t>
          </w:r>
        </w:sdtContent>
      </w:sdt>
    </w:p>
    <w:sectPr w:rsidR="009468D3" w:rsidRPr="00FA29A5" w:rsidSect="00616566">
      <w:footerReference w:type="default" r:id="rId12"/>
      <w:headerReference w:type="first" r:id="rId13"/>
      <w:footerReference w:type="first" r:id="rId14"/>
      <w:pgSz w:w="12240" w:h="15840" w:code="1"/>
      <w:pgMar w:top="720" w:right="144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3A1" w:rsidRDefault="001B63A1">
      <w:pPr>
        <w:spacing w:after="0" w:line="240" w:lineRule="auto"/>
      </w:pPr>
      <w:r>
        <w:separator/>
      </w:r>
    </w:p>
    <w:p w:rsidR="001B63A1" w:rsidRDefault="001B63A1"/>
  </w:endnote>
  <w:endnote w:type="continuationSeparator" w:id="0">
    <w:p w:rsidR="001B63A1" w:rsidRDefault="001B63A1">
      <w:pPr>
        <w:spacing w:after="0" w:line="240" w:lineRule="auto"/>
      </w:pPr>
      <w:r>
        <w:continuationSeparator/>
      </w:r>
    </w:p>
    <w:p w:rsidR="001B63A1" w:rsidRDefault="001B63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Pr="00BE547E" w:rsidRDefault="006317B5" w:rsidP="00BE547E">
    <w:pPr>
      <w:pStyle w:val="Footer"/>
      <w:jc w:val="left"/>
      <w:rPr>
        <w:color w:val="auto"/>
      </w:rPr>
    </w:pPr>
    <w:r>
      <w:rPr>
        <w:noProof/>
      </w:rPr>
      <mc:AlternateContent>
        <mc:Choice Requires="wps">
          <w:drawing>
            <wp:anchor distT="0" distB="0" distL="114300" distR="114300" simplePos="0" relativeHeight="251669504" behindDoc="0" locked="0" layoutInCell="1" allowOverlap="1">
              <wp:simplePos x="0" y="0"/>
              <wp:positionH relativeFrom="column">
                <wp:posOffset>-914400</wp:posOffset>
              </wp:positionH>
              <wp:positionV relativeFrom="paragraph">
                <wp:posOffset>-621796</wp:posOffset>
              </wp:positionV>
              <wp:extent cx="7779385" cy="1363980"/>
              <wp:effectExtent l="0" t="0" r="0" b="7620"/>
              <wp:wrapNone/>
              <wp:docPr id="15" name="Freeform: Shape 14">
                <a:extLst xmlns:a="http://schemas.openxmlformats.org/drawingml/2006/main">
                  <a:ext uri="{FF2B5EF4-FFF2-40B4-BE49-F238E27FC236}">
                    <a16:creationId xmlns:a16="http://schemas.microsoft.com/office/drawing/2014/main" id="{D57537D0-64E0-4E7C-98BF-EEDCE612E36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7779385" cy="1363980"/>
                      </a:xfrm>
                      <a:custGeom>
                        <a:avLst/>
                        <a:gdLst>
                          <a:gd name="connsiteX0" fmla="*/ 7779656 w 7779656"/>
                          <a:gd name="connsiteY0" fmla="*/ 1364203 h 1364203"/>
                          <a:gd name="connsiteX1" fmla="*/ 0 w 7779656"/>
                          <a:gd name="connsiteY1" fmla="*/ 0 h 1364203"/>
                          <a:gd name="connsiteX2" fmla="*/ 7779656 w 7779656"/>
                          <a:gd name="connsiteY2" fmla="*/ 0 h 1364203"/>
                        </a:gdLst>
                        <a:ahLst/>
                        <a:cxnLst>
                          <a:cxn ang="0">
                            <a:pos x="connsiteX0" y="connsiteY0"/>
                          </a:cxn>
                          <a:cxn ang="0">
                            <a:pos x="connsiteX1" y="connsiteY1"/>
                          </a:cxn>
                          <a:cxn ang="0">
                            <a:pos x="connsiteX2" y="connsiteY2"/>
                          </a:cxn>
                        </a:cxnLst>
                        <a:rect l="l" t="t" r="r" b="b"/>
                        <a:pathLst>
                          <a:path w="7779656" h="1364203">
                            <a:moveTo>
                              <a:pt x="7779656" y="1364203"/>
                            </a:moveTo>
                            <a:lnTo>
                              <a:pt x="0" y="0"/>
                            </a:lnTo>
                            <a:lnTo>
                              <a:pt x="7779656"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a:graphicData>
              </a:graphic>
            </wp:anchor>
          </w:drawing>
        </mc:Choice>
        <mc:Fallback>
          <w:pict>
            <v:shape w14:anchorId="25C1F51A" id="Freeform: Shape 14" o:spid="_x0000_s1026" style="position:absolute;margin-left:-1in;margin-top:-48.95pt;width:612.55pt;height:107.4pt;rotation:180;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7779656,136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" path="m7779656,1364203l,,7779656,r,1364203xe" fillcolor="#85cdc1 [3206]" stroked="f">
              <v:path arrowok="t" o:connecttype="custom" o:connectlocs="7779385,1363980;0,0;7779385,0" o:connectangles="0,0,0"/>
            </v:shape>
          </w:pict>
        </mc:Fallback>
      </mc:AlternateContent>
    </w:r>
    <w:r w:rsidR="00BE547E">
      <w:t>Doxhub.org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752FC4"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3A1" w:rsidRDefault="001B63A1">
      <w:pPr>
        <w:spacing w:after="0" w:line="240" w:lineRule="auto"/>
      </w:pPr>
      <w:r>
        <w:separator/>
      </w:r>
    </w:p>
    <w:p w:rsidR="001B63A1" w:rsidRDefault="001B63A1"/>
  </w:footnote>
  <w:footnote w:type="continuationSeparator" w:id="0">
    <w:p w:rsidR="001B63A1" w:rsidRDefault="001B63A1">
      <w:pPr>
        <w:spacing w:after="0" w:line="240" w:lineRule="auto"/>
      </w:pPr>
      <w:r>
        <w:continuationSeparator/>
      </w:r>
    </w:p>
    <w:p w:rsidR="001B63A1" w:rsidRDefault="001B63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CB0809">
    <w:pPr>
      <w:pStyle w:val="Header"/>
    </w:pPr>
    <w:r>
      <w:rPr>
        <w:noProof/>
      </w:rPr>
      <mc:AlternateContent>
        <mc:Choice Requires="wpg">
          <w:drawing>
            <wp:anchor distT="0" distB="0" distL="114300" distR="114300" simplePos="0" relativeHeight="251663360" behindDoc="0" locked="0" layoutInCell="1" allowOverlap="1" wp14:anchorId="3149FDF2" wp14:editId="07513A9C">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3303F9A" id="Group 1" o:spid="_x0000_s1026" style="position:absolute;margin-left:0;margin-top:0;width:612.75pt;height:792.55pt;z-index:251663360;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ffd966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white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85cdc1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ffd966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85cdc1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3b3838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white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b1919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E687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B5"/>
    <w:rsid w:val="000115CE"/>
    <w:rsid w:val="000828F4"/>
    <w:rsid w:val="000F1B5C"/>
    <w:rsid w:val="000F51EC"/>
    <w:rsid w:val="000F7122"/>
    <w:rsid w:val="00114A27"/>
    <w:rsid w:val="001B4EEF"/>
    <w:rsid w:val="001B63A1"/>
    <w:rsid w:val="001B689C"/>
    <w:rsid w:val="00200635"/>
    <w:rsid w:val="00254E0D"/>
    <w:rsid w:val="0038000D"/>
    <w:rsid w:val="00385ACF"/>
    <w:rsid w:val="003F64F5"/>
    <w:rsid w:val="00422757"/>
    <w:rsid w:val="00436E03"/>
    <w:rsid w:val="00475D96"/>
    <w:rsid w:val="00477474"/>
    <w:rsid w:val="00480B7F"/>
    <w:rsid w:val="004A1893"/>
    <w:rsid w:val="004C4A44"/>
    <w:rsid w:val="005125BB"/>
    <w:rsid w:val="005264AB"/>
    <w:rsid w:val="00537F9C"/>
    <w:rsid w:val="0055629A"/>
    <w:rsid w:val="00572222"/>
    <w:rsid w:val="005D3DA6"/>
    <w:rsid w:val="00616566"/>
    <w:rsid w:val="006317B5"/>
    <w:rsid w:val="00642E91"/>
    <w:rsid w:val="00744EA9"/>
    <w:rsid w:val="00752FC4"/>
    <w:rsid w:val="00757E9C"/>
    <w:rsid w:val="007B4C91"/>
    <w:rsid w:val="007D70F7"/>
    <w:rsid w:val="00830C5F"/>
    <w:rsid w:val="00834A33"/>
    <w:rsid w:val="00896EE1"/>
    <w:rsid w:val="008C1482"/>
    <w:rsid w:val="008C2737"/>
    <w:rsid w:val="008D0AA7"/>
    <w:rsid w:val="0090401D"/>
    <w:rsid w:val="00912A0A"/>
    <w:rsid w:val="00926249"/>
    <w:rsid w:val="009468D3"/>
    <w:rsid w:val="00A17117"/>
    <w:rsid w:val="00A5578C"/>
    <w:rsid w:val="00A763AE"/>
    <w:rsid w:val="00AC1A6E"/>
    <w:rsid w:val="00B40F1A"/>
    <w:rsid w:val="00B63133"/>
    <w:rsid w:val="00BC0F0A"/>
    <w:rsid w:val="00BE547E"/>
    <w:rsid w:val="00C11980"/>
    <w:rsid w:val="00C37964"/>
    <w:rsid w:val="00CB0809"/>
    <w:rsid w:val="00CF46CA"/>
    <w:rsid w:val="00D04123"/>
    <w:rsid w:val="00D06525"/>
    <w:rsid w:val="00D149F1"/>
    <w:rsid w:val="00D36106"/>
    <w:rsid w:val="00DC7840"/>
    <w:rsid w:val="00E10E4B"/>
    <w:rsid w:val="00E5646A"/>
    <w:rsid w:val="00F71D73"/>
    <w:rsid w:val="00F763B1"/>
    <w:rsid w:val="00FA29A5"/>
    <w:rsid w:val="00FA402E"/>
    <w:rsid w:val="00FB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2" w:themeShade="BF"/>
        <w:sz w:val="22"/>
        <w:szCs w:val="22"/>
        <w:lang w:val="en-US" w:eastAsia="en-US" w:bidi="ar-SA"/>
      </w:rPr>
    </w:rPrDefault>
    <w:pPrDefault>
      <w:pPr>
        <w:spacing w:after="300" w:line="276" w:lineRule="auto"/>
      </w:pPr>
    </w:pPrDefault>
  </w:docDefaults>
  <w:latentStyles w:defLockedState="0" w:defUIPriority="99" w:defSemiHidden="0" w:defUnhideWhenUsed="0" w:defQFormat="0" w:count="375">
    <w:lsdException w:name="Normal" w:uiPriority="0" w:qFormat="1"/>
    <w:lsdException w:name="heading 1" w:semiHidden="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F1A"/>
    <w:rPr>
      <w:color w:val="auto"/>
    </w:rPr>
  </w:style>
  <w:style w:type="paragraph" w:styleId="Heading1">
    <w:name w:val="heading 1"/>
    <w:basedOn w:val="Normal"/>
    <w:next w:val="Normal"/>
    <w:link w:val="Heading1Char"/>
    <w:uiPriority w:val="9"/>
    <w:semiHidden/>
    <w:rsid w:val="000F51EC"/>
    <w:pPr>
      <w:keepNext/>
      <w:keepLines/>
      <w:spacing w:before="480" w:after="0"/>
      <w:outlineLvl w:val="0"/>
    </w:pPr>
    <w:rPr>
      <w:rFonts w:asciiTheme="majorHAnsi" w:eastAsiaTheme="majorEastAsia" w:hAnsiTheme="majorHAnsi" w:cstheme="majorBidi"/>
      <w:b/>
      <w:bCs/>
      <w:color w:val="B38600" w:themeColor="accent2" w:themeShade="80"/>
      <w:sz w:val="28"/>
      <w:szCs w:val="28"/>
    </w:rPr>
  </w:style>
  <w:style w:type="paragraph" w:styleId="Heading2">
    <w:name w:val="heading 2"/>
    <w:basedOn w:val="Normal"/>
    <w:next w:val="Normal"/>
    <w:link w:val="Heading2Char"/>
    <w:uiPriority w:val="9"/>
    <w:semiHidden/>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Heading3">
    <w:name w:val="heading 3"/>
    <w:basedOn w:val="Normal"/>
    <w:next w:val="Normal"/>
    <w:link w:val="Heading3Char"/>
    <w:uiPriority w:val="9"/>
    <w:semiHidden/>
    <w:unhideWhenUsed/>
    <w:qFormat/>
    <w:rsid w:val="00572222"/>
    <w:pPr>
      <w:keepNext/>
      <w:keepLines/>
      <w:spacing w:before="40" w:after="0"/>
      <w:outlineLvl w:val="2"/>
    </w:pPr>
    <w:rPr>
      <w:rFonts w:asciiTheme="majorHAnsi" w:eastAsiaTheme="majorEastAsia" w:hAnsiTheme="majorHAnsi" w:cstheme="majorBidi"/>
      <w:color w:val="250C0C" w:themeColor="accent1" w:themeShade="7F"/>
      <w:sz w:val="24"/>
      <w:szCs w:val="24"/>
    </w:rPr>
  </w:style>
  <w:style w:type="paragraph" w:styleId="Heading4">
    <w:name w:val="heading 4"/>
    <w:basedOn w:val="Normal"/>
    <w:next w:val="Normal"/>
    <w:link w:val="Heading4Char"/>
    <w:uiPriority w:val="9"/>
    <w:semiHidden/>
    <w:unhideWhenUsed/>
    <w:qFormat/>
    <w:rsid w:val="00572222"/>
    <w:pPr>
      <w:keepNext/>
      <w:keepLines/>
      <w:spacing w:before="40" w:after="0"/>
      <w:outlineLvl w:val="3"/>
    </w:pPr>
    <w:rPr>
      <w:rFonts w:asciiTheme="majorHAnsi" w:eastAsiaTheme="majorEastAsia" w:hAnsiTheme="majorHAnsi" w:cstheme="majorBidi"/>
      <w:i/>
      <w:iCs/>
      <w:color w:val="381212" w:themeColor="accent1" w:themeShade="BF"/>
    </w:rPr>
  </w:style>
  <w:style w:type="paragraph" w:styleId="Heading5">
    <w:name w:val="heading 5"/>
    <w:basedOn w:val="Normal"/>
    <w:next w:val="Normal"/>
    <w:link w:val="Heading5Char"/>
    <w:uiPriority w:val="9"/>
    <w:semiHidden/>
    <w:unhideWhenUsed/>
    <w:qFormat/>
    <w:rsid w:val="00572222"/>
    <w:pPr>
      <w:keepNext/>
      <w:keepLines/>
      <w:spacing w:before="40" w:after="0"/>
      <w:outlineLvl w:val="4"/>
    </w:pPr>
    <w:rPr>
      <w:rFonts w:asciiTheme="majorHAnsi" w:eastAsiaTheme="majorEastAsia" w:hAnsiTheme="majorHAnsi" w:cstheme="majorBidi"/>
      <w:color w:val="381212" w:themeColor="accent1" w:themeShade="BF"/>
    </w:rPr>
  </w:style>
  <w:style w:type="paragraph" w:styleId="Heading6">
    <w:name w:val="heading 6"/>
    <w:basedOn w:val="Normal"/>
    <w:next w:val="Normal"/>
    <w:link w:val="Heading6Char"/>
    <w:uiPriority w:val="9"/>
    <w:semiHidden/>
    <w:unhideWhenUsed/>
    <w:qFormat/>
    <w:rsid w:val="00572222"/>
    <w:pPr>
      <w:keepNext/>
      <w:keepLines/>
      <w:spacing w:before="40" w:after="0"/>
      <w:outlineLvl w:val="5"/>
    </w:pPr>
    <w:rPr>
      <w:rFonts w:asciiTheme="majorHAnsi" w:eastAsiaTheme="majorEastAsia" w:hAnsiTheme="majorHAnsi" w:cstheme="majorBidi"/>
      <w:color w:val="250C0C" w:themeColor="accent1" w:themeShade="7F"/>
    </w:rPr>
  </w:style>
  <w:style w:type="paragraph" w:styleId="Heading7">
    <w:name w:val="heading 7"/>
    <w:basedOn w:val="Normal"/>
    <w:next w:val="Normal"/>
    <w:link w:val="Heading7Char"/>
    <w:uiPriority w:val="9"/>
    <w:semiHidden/>
    <w:unhideWhenUsed/>
    <w:qFormat/>
    <w:rsid w:val="00572222"/>
    <w:pPr>
      <w:keepNext/>
      <w:keepLines/>
      <w:spacing w:before="40" w:after="0"/>
      <w:outlineLvl w:val="6"/>
    </w:pPr>
    <w:rPr>
      <w:rFonts w:asciiTheme="majorHAnsi" w:eastAsiaTheme="majorEastAsia" w:hAnsiTheme="majorHAnsi" w:cstheme="majorBidi"/>
      <w:i/>
      <w:iCs/>
      <w:color w:val="250C0C" w:themeColor="accent1" w:themeShade="7F"/>
    </w:rPr>
  </w:style>
  <w:style w:type="paragraph" w:styleId="Heading8">
    <w:name w:val="heading 8"/>
    <w:basedOn w:val="Normal"/>
    <w:next w:val="Normal"/>
    <w:link w:val="Heading8Char"/>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3133"/>
    <w:pPr>
      <w:spacing w:after="0" w:line="240" w:lineRule="auto"/>
    </w:pPr>
  </w:style>
  <w:style w:type="character" w:customStyle="1" w:styleId="HeaderChar">
    <w:name w:val="Header Char"/>
    <w:basedOn w:val="DefaultParagraphFont"/>
    <w:link w:val="Header"/>
    <w:uiPriority w:val="99"/>
    <w:semiHidden/>
    <w:rsid w:val="00254E0D"/>
    <w:rPr>
      <w:color w:val="auto"/>
    </w:rPr>
  </w:style>
  <w:style w:type="paragraph" w:styleId="Footer">
    <w:name w:val="footer"/>
    <w:basedOn w:val="Normal"/>
    <w:link w:val="FooterChar"/>
    <w:uiPriority w:val="99"/>
    <w:rsid w:val="00BC0F0A"/>
    <w:pPr>
      <w:spacing w:after="0" w:line="240" w:lineRule="auto"/>
      <w:ind w:left="-720" w:right="-720"/>
      <w:jc w:val="center"/>
    </w:pPr>
    <w:rPr>
      <w:rFonts w:asciiTheme="majorHAnsi" w:hAnsiTheme="majorHAnsi"/>
      <w:color w:val="B38600" w:themeColor="accent2" w:themeShade="80"/>
    </w:rPr>
  </w:style>
  <w:style w:type="character" w:customStyle="1" w:styleId="FooterChar">
    <w:name w:val="Footer Char"/>
    <w:basedOn w:val="DefaultParagraphFont"/>
    <w:link w:val="Footer"/>
    <w:uiPriority w:val="99"/>
    <w:rsid w:val="00254E0D"/>
    <w:rPr>
      <w:rFonts w:asciiTheme="majorHAnsi" w:hAnsiTheme="majorHAnsi"/>
      <w:color w:val="B38600" w:themeColor="accent2" w:themeShade="80"/>
    </w:rPr>
  </w:style>
  <w:style w:type="character" w:styleId="PlaceholderText">
    <w:name w:val="Placeholder Text"/>
    <w:basedOn w:val="DefaultParagraphFont"/>
    <w:uiPriority w:val="99"/>
    <w:semiHidden/>
    <w:rsid w:val="00912A0A"/>
    <w:rPr>
      <w:color w:val="BFBFBF" w:themeColor="accent5" w:themeShade="BF"/>
      <w:sz w:val="22"/>
    </w:rPr>
  </w:style>
  <w:style w:type="paragraph" w:customStyle="1" w:styleId="ContactInfo">
    <w:name w:val="Contact Info"/>
    <w:basedOn w:val="Normal"/>
    <w:uiPriority w:val="3"/>
    <w:qFormat/>
    <w:rsid w:val="008C2737"/>
    <w:pPr>
      <w:spacing w:after="0"/>
      <w:jc w:val="right"/>
    </w:pPr>
    <w:rPr>
      <w:sz w:val="20"/>
      <w:szCs w:val="18"/>
    </w:rPr>
  </w:style>
  <w:style w:type="paragraph" w:styleId="Date">
    <w:name w:val="Date"/>
    <w:basedOn w:val="Normal"/>
    <w:next w:val="Salutation"/>
    <w:link w:val="DateChar"/>
    <w:uiPriority w:val="4"/>
    <w:unhideWhenUsed/>
    <w:qFormat/>
    <w:rsid w:val="00616566"/>
    <w:pPr>
      <w:spacing w:before="960" w:after="960"/>
    </w:pPr>
  </w:style>
  <w:style w:type="character" w:customStyle="1" w:styleId="DateChar">
    <w:name w:val="Date Char"/>
    <w:basedOn w:val="DefaultParagraphFont"/>
    <w:link w:val="Date"/>
    <w:uiPriority w:val="4"/>
    <w:rsid w:val="00616566"/>
    <w:rPr>
      <w:color w:val="auto"/>
    </w:rPr>
  </w:style>
  <w:style w:type="paragraph" w:styleId="Closing">
    <w:name w:val="Closing"/>
    <w:basedOn w:val="Normal"/>
    <w:next w:val="Signature"/>
    <w:link w:val="ClosingChar"/>
    <w:uiPriority w:val="6"/>
    <w:unhideWhenUsed/>
    <w:qFormat/>
    <w:rsid w:val="00254E0D"/>
    <w:pPr>
      <w:spacing w:after="960" w:line="240" w:lineRule="auto"/>
    </w:pPr>
  </w:style>
  <w:style w:type="character" w:customStyle="1" w:styleId="ClosingChar">
    <w:name w:val="Closing Char"/>
    <w:basedOn w:val="DefaultParagraphFont"/>
    <w:link w:val="Closing"/>
    <w:uiPriority w:val="6"/>
    <w:rsid w:val="00254E0D"/>
    <w:rPr>
      <w:color w:val="auto"/>
    </w:rPr>
  </w:style>
  <w:style w:type="character" w:customStyle="1" w:styleId="Heading1Char">
    <w:name w:val="Heading 1 Char"/>
    <w:basedOn w:val="DefaultParagraphFont"/>
    <w:link w:val="Heading1"/>
    <w:uiPriority w:val="9"/>
    <w:semiHidden/>
    <w:rsid w:val="00254E0D"/>
    <w:rPr>
      <w:rFonts w:asciiTheme="majorHAnsi" w:eastAsiaTheme="majorEastAsia" w:hAnsiTheme="majorHAnsi" w:cstheme="majorBidi"/>
      <w:b/>
      <w:bCs/>
      <w:color w:val="B38600" w:themeColor="accent2" w:themeShade="80"/>
      <w:sz w:val="28"/>
      <w:szCs w:val="28"/>
    </w:rPr>
  </w:style>
  <w:style w:type="character" w:customStyle="1" w:styleId="Heading2Char">
    <w:name w:val="Heading 2 Char"/>
    <w:basedOn w:val="DefaultParagraphFont"/>
    <w:link w:val="Heading2"/>
    <w:uiPriority w:val="9"/>
    <w:semiHidden/>
    <w:rsid w:val="00254E0D"/>
    <w:rPr>
      <w:rFonts w:asciiTheme="majorHAnsi" w:eastAsiaTheme="majorEastAsia" w:hAnsiTheme="majorHAnsi" w:cstheme="majorBidi"/>
      <w:b/>
      <w:bCs/>
      <w:color w:val="262626" w:themeColor="text1" w:themeTint="D9"/>
      <w:sz w:val="26"/>
      <w:szCs w:val="26"/>
    </w:rPr>
  </w:style>
  <w:style w:type="table" w:styleId="TableGrid">
    <w:name w:val="Table Grid"/>
    <w:basedOn w:val="TableNormal"/>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22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phy">
    <w:name w:val="Bibliography"/>
    <w:basedOn w:val="Normal"/>
    <w:next w:val="Normal"/>
    <w:uiPriority w:val="37"/>
    <w:semiHidden/>
    <w:unhideWhenUsed/>
    <w:rsid w:val="00572222"/>
  </w:style>
  <w:style w:type="paragraph" w:styleId="BlockText">
    <w:name w:val="Block Text"/>
    <w:basedOn w:val="Normal"/>
    <w:uiPriority w:val="99"/>
    <w:semiHidden/>
    <w:unhideWhenUsed/>
    <w:rsid w:val="000F51EC"/>
    <w:pPr>
      <w:pBdr>
        <w:top w:val="single" w:sz="2" w:space="10" w:color="4B1919" w:themeColor="accent1" w:frame="1"/>
        <w:left w:val="single" w:sz="2" w:space="10" w:color="4B1919" w:themeColor="accent1" w:frame="1"/>
        <w:bottom w:val="single" w:sz="2" w:space="10" w:color="4B1919" w:themeColor="accent1" w:frame="1"/>
        <w:right w:val="single" w:sz="2" w:space="10" w:color="4B1919" w:themeColor="accent1" w:frame="1"/>
      </w:pBdr>
      <w:ind w:left="1152" w:right="1152"/>
    </w:pPr>
    <w:rPr>
      <w:rFonts w:eastAsiaTheme="minorEastAsia"/>
      <w:i/>
      <w:iCs/>
      <w:color w:val="381212" w:themeColor="accent1" w:themeShade="BF"/>
    </w:rPr>
  </w:style>
  <w:style w:type="paragraph" w:styleId="BodyText">
    <w:name w:val="Body Text"/>
    <w:basedOn w:val="Normal"/>
    <w:link w:val="BodyTextChar"/>
    <w:uiPriority w:val="99"/>
    <w:semiHidden/>
    <w:unhideWhenUsed/>
    <w:rsid w:val="00572222"/>
    <w:pPr>
      <w:spacing w:after="120"/>
    </w:pPr>
  </w:style>
  <w:style w:type="character" w:customStyle="1" w:styleId="BodyTextChar">
    <w:name w:val="Body Text Char"/>
    <w:basedOn w:val="DefaultParagraphFont"/>
    <w:link w:val="BodyText"/>
    <w:uiPriority w:val="99"/>
    <w:semiHidden/>
    <w:rsid w:val="00572222"/>
    <w:rPr>
      <w:kern w:val="16"/>
      <w:sz w:val="22"/>
      <w14:ligatures w14:val="standardContextual"/>
      <w14:numForm w14:val="oldStyle"/>
      <w14:numSpacing w14:val="proportional"/>
      <w14:cntxtAlts/>
    </w:rPr>
  </w:style>
  <w:style w:type="paragraph" w:styleId="BodyText2">
    <w:name w:val="Body Text 2"/>
    <w:basedOn w:val="Normal"/>
    <w:link w:val="BodyText2Char"/>
    <w:uiPriority w:val="99"/>
    <w:semiHidden/>
    <w:unhideWhenUsed/>
    <w:rsid w:val="00572222"/>
    <w:pPr>
      <w:spacing w:after="120" w:line="480" w:lineRule="auto"/>
    </w:pPr>
  </w:style>
  <w:style w:type="character" w:customStyle="1" w:styleId="BodyText2Char">
    <w:name w:val="Body Text 2 Char"/>
    <w:basedOn w:val="DefaultParagraphFont"/>
    <w:link w:val="BodyText2"/>
    <w:uiPriority w:val="99"/>
    <w:semiHidden/>
    <w:rsid w:val="00572222"/>
    <w:rPr>
      <w:kern w:val="16"/>
      <w:sz w:val="22"/>
      <w14:ligatures w14:val="standardContextual"/>
      <w14:numForm w14:val="oldStyle"/>
      <w14:numSpacing w14:val="proportional"/>
      <w14:cntxtAlts/>
    </w:rPr>
  </w:style>
  <w:style w:type="paragraph" w:styleId="BodyText3">
    <w:name w:val="Body Text 3"/>
    <w:basedOn w:val="Normal"/>
    <w:link w:val="BodyText3Char"/>
    <w:uiPriority w:val="99"/>
    <w:semiHidden/>
    <w:unhideWhenUsed/>
    <w:rsid w:val="00572222"/>
    <w:pPr>
      <w:spacing w:after="120"/>
    </w:pPr>
    <w:rPr>
      <w:szCs w:val="16"/>
    </w:rPr>
  </w:style>
  <w:style w:type="character" w:customStyle="1" w:styleId="BodyText3Char">
    <w:name w:val="Body Text 3 Char"/>
    <w:basedOn w:val="DefaultParagraphFont"/>
    <w:link w:val="BodyText3"/>
    <w:uiPriority w:val="99"/>
    <w:semiHidden/>
    <w:rsid w:val="00572222"/>
    <w:rPr>
      <w:kern w:val="16"/>
      <w:sz w:val="22"/>
      <w:szCs w:val="16"/>
      <w14:ligatures w14:val="standardContextual"/>
      <w14:numForm w14:val="oldStyle"/>
      <w14:numSpacing w14:val="proportional"/>
      <w14:cntxtAlts/>
    </w:rPr>
  </w:style>
  <w:style w:type="paragraph" w:styleId="BodyTextFirstIndent">
    <w:name w:val="Body Text First Indent"/>
    <w:basedOn w:val="BodyText"/>
    <w:link w:val="BodyTextFirstIndentChar"/>
    <w:uiPriority w:val="99"/>
    <w:semiHidden/>
    <w:unhideWhenUsed/>
    <w:rsid w:val="00572222"/>
    <w:pPr>
      <w:spacing w:after="300"/>
      <w:ind w:firstLine="360"/>
    </w:pPr>
  </w:style>
  <w:style w:type="character" w:customStyle="1" w:styleId="BodyTextFirstIndentChar">
    <w:name w:val="Body Text First Indent Char"/>
    <w:basedOn w:val="BodyTextChar"/>
    <w:link w:val="BodyTextFirstIndent"/>
    <w:uiPriority w:val="99"/>
    <w:semiHidden/>
    <w:rsid w:val="00572222"/>
    <w:rPr>
      <w:kern w:val="16"/>
      <w:sz w:val="22"/>
      <w14:ligatures w14:val="standardContextual"/>
      <w14:numForm w14:val="oldStyle"/>
      <w14:numSpacing w14:val="proportional"/>
      <w14:cntxtAlts/>
    </w:rPr>
  </w:style>
  <w:style w:type="paragraph" w:styleId="BodyTextIndent">
    <w:name w:val="Body Text Indent"/>
    <w:basedOn w:val="Normal"/>
    <w:link w:val="BodyTextIndentChar"/>
    <w:uiPriority w:val="99"/>
    <w:semiHidden/>
    <w:unhideWhenUsed/>
    <w:rsid w:val="00572222"/>
    <w:pPr>
      <w:spacing w:after="120"/>
      <w:ind w:left="360"/>
    </w:pPr>
  </w:style>
  <w:style w:type="character" w:customStyle="1" w:styleId="BodyTextIndentChar">
    <w:name w:val="Body Text Indent Char"/>
    <w:basedOn w:val="DefaultParagraphFont"/>
    <w:link w:val="BodyTextIndent"/>
    <w:uiPriority w:val="99"/>
    <w:semiHidden/>
    <w:rsid w:val="00572222"/>
    <w:rPr>
      <w:kern w:val="16"/>
      <w:sz w:val="22"/>
      <w14:ligatures w14:val="standardContextual"/>
      <w14:numForm w14:val="oldStyle"/>
      <w14:numSpacing w14:val="proportional"/>
      <w14:cntxtAlts/>
    </w:rPr>
  </w:style>
  <w:style w:type="paragraph" w:styleId="BodyTextFirstIndent2">
    <w:name w:val="Body Text First Indent 2"/>
    <w:basedOn w:val="BodyTextIndent"/>
    <w:link w:val="BodyTextFirstIndent2Char"/>
    <w:uiPriority w:val="99"/>
    <w:semiHidden/>
    <w:unhideWhenUsed/>
    <w:rsid w:val="00572222"/>
    <w:pPr>
      <w:spacing w:after="300"/>
      <w:ind w:firstLine="360"/>
    </w:pPr>
  </w:style>
  <w:style w:type="character" w:customStyle="1" w:styleId="BodyTextFirstIndent2Char">
    <w:name w:val="Body Text First Indent 2 Char"/>
    <w:basedOn w:val="BodyTextIndentChar"/>
    <w:link w:val="BodyTextFirstIndent2"/>
    <w:uiPriority w:val="99"/>
    <w:semiHidden/>
    <w:rsid w:val="00572222"/>
    <w:rPr>
      <w:kern w:val="16"/>
      <w:sz w:val="22"/>
      <w14:ligatures w14:val="standardContextual"/>
      <w14:numForm w14:val="oldStyle"/>
      <w14:numSpacing w14:val="proportional"/>
      <w14:cntxtAlts/>
    </w:rPr>
  </w:style>
  <w:style w:type="paragraph" w:styleId="BodyTextIndent2">
    <w:name w:val="Body Text Indent 2"/>
    <w:basedOn w:val="Normal"/>
    <w:link w:val="BodyTextIndent2Char"/>
    <w:uiPriority w:val="99"/>
    <w:semiHidden/>
    <w:unhideWhenUsed/>
    <w:rsid w:val="00572222"/>
    <w:pPr>
      <w:spacing w:after="120" w:line="480" w:lineRule="auto"/>
      <w:ind w:left="360"/>
    </w:pPr>
  </w:style>
  <w:style w:type="character" w:customStyle="1" w:styleId="BodyTextIndent2Char">
    <w:name w:val="Body Text Indent 2 Char"/>
    <w:basedOn w:val="DefaultParagraphFont"/>
    <w:link w:val="BodyTextIndent2"/>
    <w:uiPriority w:val="99"/>
    <w:semiHidden/>
    <w:rsid w:val="00572222"/>
    <w:rPr>
      <w:kern w:val="16"/>
      <w:sz w:val="22"/>
      <w14:ligatures w14:val="standardContextual"/>
      <w14:numForm w14:val="oldStyle"/>
      <w14:numSpacing w14:val="proportional"/>
      <w14:cntxtAlts/>
    </w:rPr>
  </w:style>
  <w:style w:type="paragraph" w:styleId="BodyTextIndent3">
    <w:name w:val="Body Text Indent 3"/>
    <w:basedOn w:val="Normal"/>
    <w:link w:val="BodyTextIndent3Char"/>
    <w:uiPriority w:val="99"/>
    <w:semiHidden/>
    <w:unhideWhenUsed/>
    <w:rsid w:val="00572222"/>
    <w:pPr>
      <w:spacing w:after="120"/>
      <w:ind w:left="360"/>
    </w:pPr>
    <w:rPr>
      <w:szCs w:val="16"/>
    </w:rPr>
  </w:style>
  <w:style w:type="character" w:customStyle="1" w:styleId="BodyTextIndent3Char">
    <w:name w:val="Body Text Indent 3 Char"/>
    <w:basedOn w:val="DefaultParagraphFont"/>
    <w:link w:val="BodyTextIndent3"/>
    <w:uiPriority w:val="99"/>
    <w:semiHidden/>
    <w:rsid w:val="00572222"/>
    <w:rPr>
      <w:kern w:val="16"/>
      <w:sz w:val="22"/>
      <w:szCs w:val="16"/>
      <w14:ligatures w14:val="standardContextual"/>
      <w14:numForm w14:val="oldStyle"/>
      <w14:numSpacing w14:val="proportional"/>
      <w14:cntxtAlts/>
    </w:rPr>
  </w:style>
  <w:style w:type="character" w:styleId="BookTitle">
    <w:name w:val="Book Title"/>
    <w:basedOn w:val="DefaultParagraphFont"/>
    <w:uiPriority w:val="33"/>
    <w:semiHidden/>
    <w:qFormat/>
    <w:rsid w:val="00572222"/>
    <w:rPr>
      <w:b/>
      <w:bCs/>
      <w:i/>
      <w:iCs/>
      <w:spacing w:val="5"/>
      <w:sz w:val="22"/>
    </w:rPr>
  </w:style>
  <w:style w:type="paragraph" w:styleId="Caption">
    <w:name w:val="caption"/>
    <w:basedOn w:val="Normal"/>
    <w:next w:val="Normal"/>
    <w:uiPriority w:val="35"/>
    <w:semiHidden/>
    <w:unhideWhenUsed/>
    <w:qFormat/>
    <w:rsid w:val="00572222"/>
    <w:pPr>
      <w:spacing w:after="200" w:line="240" w:lineRule="auto"/>
    </w:pPr>
    <w:rPr>
      <w:i/>
      <w:iCs/>
      <w:color w:val="000000" w:themeColor="text2"/>
      <w:szCs w:val="18"/>
    </w:rPr>
  </w:style>
  <w:style w:type="table" w:styleId="ColorfulGrid">
    <w:name w:val="Colorful Grid"/>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C1C1" w:themeFill="accent1" w:themeFillTint="33"/>
    </w:tcPr>
    <w:tblStylePr w:type="firstRow">
      <w:rPr>
        <w:b/>
        <w:bCs/>
      </w:rPr>
      <w:tblPr/>
      <w:tcPr>
        <w:shd w:val="clear" w:color="auto" w:fill="D68484" w:themeFill="accent1" w:themeFillTint="66"/>
      </w:tcPr>
    </w:tblStylePr>
    <w:tblStylePr w:type="lastRow">
      <w:rPr>
        <w:b/>
        <w:bCs/>
        <w:color w:val="000000" w:themeColor="text1"/>
      </w:rPr>
      <w:tblPr/>
      <w:tcPr>
        <w:shd w:val="clear" w:color="auto" w:fill="D68484" w:themeFill="accent1" w:themeFillTint="66"/>
      </w:tcPr>
    </w:tblStylePr>
    <w:tblStylePr w:type="firstCol">
      <w:rPr>
        <w:color w:val="FFFFFF" w:themeColor="background1"/>
      </w:rPr>
      <w:tblPr/>
      <w:tcPr>
        <w:shd w:val="clear" w:color="auto" w:fill="381212" w:themeFill="accent1" w:themeFillShade="BF"/>
      </w:tcPr>
    </w:tblStylePr>
    <w:tblStylePr w:type="lastCol">
      <w:rPr>
        <w:color w:val="FFFFFF" w:themeColor="background1"/>
      </w:rPr>
      <w:tblPr/>
      <w:tcPr>
        <w:shd w:val="clear" w:color="auto" w:fill="381212" w:themeFill="accent1" w:themeFillShade="BF"/>
      </w:tc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ColorfulGrid-Accent2">
    <w:name w:val="Colorful Grid Accent 2"/>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7E0" w:themeFill="accent2" w:themeFillTint="33"/>
    </w:tcPr>
    <w:tblStylePr w:type="firstRow">
      <w:rPr>
        <w:b/>
        <w:bCs/>
      </w:rPr>
      <w:tblPr/>
      <w:tcPr>
        <w:shd w:val="clear" w:color="auto" w:fill="FFEFC1" w:themeFill="accent2" w:themeFillTint="66"/>
      </w:tcPr>
    </w:tblStylePr>
    <w:tblStylePr w:type="lastRow">
      <w:rPr>
        <w:b/>
        <w:bCs/>
        <w:color w:val="000000" w:themeColor="text1"/>
      </w:rPr>
      <w:tblPr/>
      <w:tcPr>
        <w:shd w:val="clear" w:color="auto" w:fill="FFEFC1" w:themeFill="accent2" w:themeFillTint="66"/>
      </w:tcPr>
    </w:tblStylePr>
    <w:tblStylePr w:type="firstCol">
      <w:rPr>
        <w:color w:val="FFFFFF" w:themeColor="background1"/>
      </w:rPr>
      <w:tblPr/>
      <w:tcPr>
        <w:shd w:val="clear" w:color="auto" w:fill="FFC20C" w:themeFill="accent2" w:themeFillShade="BF"/>
      </w:tcPr>
    </w:tblStylePr>
    <w:tblStylePr w:type="lastCol">
      <w:rPr>
        <w:color w:val="FFFFFF" w:themeColor="background1"/>
      </w:rPr>
      <w:tblPr/>
      <w:tcPr>
        <w:shd w:val="clear" w:color="auto" w:fill="FFC20C" w:themeFill="accent2" w:themeFillShade="BF"/>
      </w:tc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ColorfulGrid-Accent3">
    <w:name w:val="Colorful Grid Accent 3"/>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6F5F2" w:themeFill="accent3" w:themeFillTint="33"/>
    </w:tcPr>
    <w:tblStylePr w:type="firstRow">
      <w:rPr>
        <w:b/>
        <w:bCs/>
      </w:rPr>
      <w:tblPr/>
      <w:tcPr>
        <w:shd w:val="clear" w:color="auto" w:fill="CEEBE6" w:themeFill="accent3" w:themeFillTint="66"/>
      </w:tcPr>
    </w:tblStylePr>
    <w:tblStylePr w:type="lastRow">
      <w:rPr>
        <w:b/>
        <w:bCs/>
        <w:color w:val="000000" w:themeColor="text1"/>
      </w:rPr>
      <w:tblPr/>
      <w:tcPr>
        <w:shd w:val="clear" w:color="auto" w:fill="CEEBE6" w:themeFill="accent3" w:themeFillTint="66"/>
      </w:tcPr>
    </w:tblStylePr>
    <w:tblStylePr w:type="firstCol">
      <w:rPr>
        <w:color w:val="FFFFFF" w:themeColor="background1"/>
      </w:rPr>
      <w:tblPr/>
      <w:tcPr>
        <w:shd w:val="clear" w:color="auto" w:fill="49B3A1" w:themeFill="accent3" w:themeFillShade="BF"/>
      </w:tcPr>
    </w:tblStylePr>
    <w:tblStylePr w:type="lastCol">
      <w:rPr>
        <w:color w:val="FFFFFF" w:themeColor="background1"/>
      </w:rPr>
      <w:tblPr/>
      <w:tcPr>
        <w:shd w:val="clear" w:color="auto" w:fill="49B3A1" w:themeFill="accent3" w:themeFillShade="BF"/>
      </w:tc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ColorfulGrid-Accent4">
    <w:name w:val="Colorful Grid Accent 4"/>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8D6D6" w:themeFill="accent4" w:themeFillTint="33"/>
    </w:tcPr>
    <w:tblStylePr w:type="firstRow">
      <w:rPr>
        <w:b/>
        <w:bCs/>
      </w:rPr>
      <w:tblPr/>
      <w:tcPr>
        <w:shd w:val="clear" w:color="auto" w:fill="B2ADAD" w:themeFill="accent4" w:themeFillTint="66"/>
      </w:tcPr>
    </w:tblStylePr>
    <w:tblStylePr w:type="lastRow">
      <w:rPr>
        <w:b/>
        <w:bCs/>
        <w:color w:val="000000" w:themeColor="text1"/>
      </w:rPr>
      <w:tblPr/>
      <w:tcPr>
        <w:shd w:val="clear" w:color="auto" w:fill="B2ADAD" w:themeFill="accent4" w:themeFillTint="66"/>
      </w:tcPr>
    </w:tblStylePr>
    <w:tblStylePr w:type="firstCol">
      <w:rPr>
        <w:color w:val="FFFFFF" w:themeColor="background1"/>
      </w:rPr>
      <w:tblPr/>
      <w:tcPr>
        <w:shd w:val="clear" w:color="auto" w:fill="2C2A2A" w:themeFill="accent4" w:themeFillShade="BF"/>
      </w:tcPr>
    </w:tblStylePr>
    <w:tblStylePr w:type="lastCol">
      <w:rPr>
        <w:color w:val="FFFFFF" w:themeColor="background1"/>
      </w:rPr>
      <w:tblPr/>
      <w:tcPr>
        <w:shd w:val="clear" w:color="auto" w:fill="2C2A2A" w:themeFill="accent4" w:themeFillShade="BF"/>
      </w:tc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ColorfulGrid-Accent5">
    <w:name w:val="Colorful Grid Accent 5"/>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5" w:themeFillTint="33"/>
    </w:tcPr>
    <w:tblStylePr w:type="firstRow">
      <w:rPr>
        <w:b/>
        <w:bCs/>
      </w:rPr>
      <w:tblPr/>
      <w:tcPr>
        <w:shd w:val="clear" w:color="auto" w:fill="FFFFFF" w:themeFill="accent5" w:themeFillTint="66"/>
      </w:tcPr>
    </w:tblStylePr>
    <w:tblStylePr w:type="lastRow">
      <w:rPr>
        <w:b/>
        <w:bCs/>
        <w:color w:val="000000" w:themeColor="text1"/>
      </w:rPr>
      <w:tblPr/>
      <w:tcPr>
        <w:shd w:val="clear" w:color="auto" w:fill="FFFFFF" w:themeFill="accent5" w:themeFillTint="66"/>
      </w:tcPr>
    </w:tblStylePr>
    <w:tblStylePr w:type="firstCol">
      <w:rPr>
        <w:color w:val="FFFFFF" w:themeColor="background1"/>
      </w:rPr>
      <w:tblPr/>
      <w:tcPr>
        <w:shd w:val="clear" w:color="auto" w:fill="BFBFBF" w:themeFill="accent5" w:themeFillShade="BF"/>
      </w:tcPr>
    </w:tblStylePr>
    <w:tblStylePr w:type="lastCol">
      <w:rPr>
        <w:color w:val="FFFFFF" w:themeColor="background1"/>
      </w:rPr>
      <w:tblPr/>
      <w:tcPr>
        <w:shd w:val="clear" w:color="auto" w:fill="BFBFBF" w:themeFill="accent5" w:themeFillShade="BF"/>
      </w:tc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ColorfulGrid-Accent6">
    <w:name w:val="Colorful Grid Accent 6"/>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ColorfulList">
    <w:name w:val="Colorful List"/>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5E0E0" w:themeFill="accen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B3B3" w:themeFill="accent1" w:themeFillTint="3F"/>
      </w:tcPr>
    </w:tblStylePr>
    <w:tblStylePr w:type="band1Horz">
      <w:tblPr/>
      <w:tcPr>
        <w:shd w:val="clear" w:color="auto" w:fill="EAC1C1" w:themeFill="accent1" w:themeFillTint="33"/>
      </w:tcPr>
    </w:tblStylePr>
  </w:style>
  <w:style w:type="table" w:styleId="ColorfulList-Accent2">
    <w:name w:val="Colorful List Accent 2"/>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BF0" w:themeFill="accent2"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5D9" w:themeFill="accent2" w:themeFillTint="3F"/>
      </w:tcPr>
    </w:tblStylePr>
    <w:tblStylePr w:type="band1Horz">
      <w:tblPr/>
      <w:tcPr>
        <w:shd w:val="clear" w:color="auto" w:fill="FFF7E0" w:themeFill="accent2" w:themeFillTint="33"/>
      </w:tcPr>
    </w:tblStylePr>
  </w:style>
  <w:style w:type="table" w:styleId="ColorfulList-Accent3">
    <w:name w:val="Colorful List Accent 3"/>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2FAF8" w:themeFill="accent3" w:themeFillTint="19"/>
    </w:tcPr>
    <w:tblStylePr w:type="firstRow">
      <w:rPr>
        <w:b/>
        <w:bCs/>
        <w:color w:val="FFFFFF" w:themeColor="background1"/>
      </w:rPr>
      <w:tblPr/>
      <w:tcPr>
        <w:tcBorders>
          <w:bottom w:val="single" w:sz="12" w:space="0" w:color="FFFFFF" w:themeColor="background1"/>
        </w:tcBorders>
        <w:shd w:val="clear" w:color="auto" w:fill="2F2C2C" w:themeFill="accent4" w:themeFillShade="CC"/>
      </w:tcPr>
    </w:tblStylePr>
    <w:tblStylePr w:type="lastRow">
      <w:rPr>
        <w:b/>
        <w:bCs/>
        <w:color w:val="2F2C2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F2EF" w:themeFill="accent3" w:themeFillTint="3F"/>
      </w:tcPr>
    </w:tblStylePr>
    <w:tblStylePr w:type="band1Horz">
      <w:tblPr/>
      <w:tcPr>
        <w:shd w:val="clear" w:color="auto" w:fill="E6F5F2" w:themeFill="accent3" w:themeFillTint="33"/>
      </w:tcPr>
    </w:tblStylePr>
  </w:style>
  <w:style w:type="table" w:styleId="ColorfulList-Accent4">
    <w:name w:val="Colorful List Accent 4"/>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CEBEB" w:themeFill="accent4" w:themeFillTint="19"/>
    </w:tcPr>
    <w:tblStylePr w:type="firstRow">
      <w:rPr>
        <w:b/>
        <w:bCs/>
        <w:color w:val="FFFFFF" w:themeColor="background1"/>
      </w:rPr>
      <w:tblPr/>
      <w:tcPr>
        <w:tcBorders>
          <w:bottom w:val="single" w:sz="12" w:space="0" w:color="FFFFFF" w:themeColor="background1"/>
        </w:tcBorders>
        <w:shd w:val="clear" w:color="auto" w:fill="55B9A8" w:themeFill="accent3" w:themeFillShade="CC"/>
      </w:tcPr>
    </w:tblStylePr>
    <w:tblStylePr w:type="lastRow">
      <w:rPr>
        <w:b/>
        <w:bCs/>
        <w:color w:val="55B9A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CCC" w:themeFill="accent4" w:themeFillTint="3F"/>
      </w:tcPr>
    </w:tblStylePr>
    <w:tblStylePr w:type="band1Horz">
      <w:tblPr/>
      <w:tcPr>
        <w:shd w:val="clear" w:color="auto" w:fill="D8D6D6" w:themeFill="accent4" w:themeFillTint="33"/>
      </w:tcPr>
    </w:tblStylePr>
  </w:style>
  <w:style w:type="table" w:styleId="ColorfulList-Accent5">
    <w:name w:val="Colorful List Accent 5"/>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5" w:themeFillTint="19"/>
    </w:tcPr>
    <w:tblStylePr w:type="firstRow">
      <w:rPr>
        <w:b/>
        <w:bCs/>
        <w:color w:val="FFFFFF" w:themeColor="background1"/>
      </w:rPr>
      <w:tblPr/>
      <w:tcPr>
        <w:tcBorders>
          <w:bottom w:val="single" w:sz="12" w:space="0" w:color="FFFFFF" w:themeColor="background1"/>
        </w:tcBorders>
        <w:shd w:val="clear" w:color="auto" w:fill="CCCCCC" w:themeFill="accent6" w:themeFillShade="CC"/>
      </w:tcPr>
    </w:tblStylePr>
    <w:tblStylePr w:type="lastRow">
      <w:rPr>
        <w:b/>
        <w:bCs/>
        <w:color w:val="CCCCC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5" w:themeFillTint="3F"/>
      </w:tcPr>
    </w:tblStylePr>
    <w:tblStylePr w:type="band1Horz">
      <w:tblPr/>
      <w:tcPr>
        <w:shd w:val="clear" w:color="auto" w:fill="FFFFFF" w:themeFill="accent5" w:themeFillTint="33"/>
      </w:tcPr>
    </w:tblStylePr>
  </w:style>
  <w:style w:type="table" w:styleId="ColorfulList-Accent6">
    <w:name w:val="Colorful List Accent 6"/>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6" w:themeFillTint="19"/>
    </w:tcPr>
    <w:tblStylePr w:type="firstRow">
      <w:rPr>
        <w:b/>
        <w:bCs/>
        <w:color w:val="FFFFFF" w:themeColor="background1"/>
      </w:rPr>
      <w:tblPr/>
      <w:tcPr>
        <w:tcBorders>
          <w:bottom w:val="single" w:sz="12" w:space="0" w:color="FFFFFF" w:themeColor="background1"/>
        </w:tcBorders>
        <w:shd w:val="clear" w:color="auto" w:fill="CCCCCC" w:themeFill="accent5" w:themeFillShade="CC"/>
      </w:tcPr>
    </w:tblStylePr>
    <w:tblStylePr w:type="lastRow">
      <w:rPr>
        <w:b/>
        <w:bCs/>
        <w:color w:val="CCCCC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6" w:themeFillTint="3F"/>
      </w:tcPr>
    </w:tblStylePr>
    <w:tblStylePr w:type="band1Horz">
      <w:tblPr/>
      <w:tcPr>
        <w:shd w:val="clear" w:color="auto" w:fill="FFFFFF" w:themeFill="accent6" w:themeFillTint="33"/>
      </w:tcPr>
    </w:tblStylePr>
  </w:style>
  <w:style w:type="table" w:styleId="ColorfulShading">
    <w:name w:val="Colorful Shading"/>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4B1919" w:themeColor="accent1"/>
        <w:bottom w:val="single" w:sz="4" w:space="0" w:color="4B1919" w:themeColor="accent1"/>
        <w:right w:val="single" w:sz="4" w:space="0" w:color="4B1919" w:themeColor="accent1"/>
        <w:insideH w:val="single" w:sz="4" w:space="0" w:color="FFFFFF" w:themeColor="background1"/>
        <w:insideV w:val="single" w:sz="4" w:space="0" w:color="FFFFFF" w:themeColor="background1"/>
      </w:tblBorders>
    </w:tblPr>
    <w:tcPr>
      <w:shd w:val="clear" w:color="auto" w:fill="F5E0E0" w:themeFill="accen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0F0F" w:themeFill="accent1" w:themeFillShade="99"/>
      </w:tcPr>
    </w:tblStylePr>
    <w:tblStylePr w:type="firstCol">
      <w:rPr>
        <w:color w:val="FFFFFF" w:themeColor="background1"/>
      </w:rPr>
      <w:tblPr/>
      <w:tcPr>
        <w:tcBorders>
          <w:top w:val="nil"/>
          <w:left w:val="nil"/>
          <w:bottom w:val="nil"/>
          <w:right w:val="nil"/>
          <w:insideH w:val="single" w:sz="4" w:space="0" w:color="2D0F0F" w:themeColor="accent1" w:themeShade="99"/>
          <w:insideV w:val="nil"/>
        </w:tcBorders>
        <w:shd w:val="clear" w:color="auto" w:fill="2D0F0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D0F0F" w:themeFill="accent1" w:themeFillShade="99"/>
      </w:tcPr>
    </w:tblStylePr>
    <w:tblStylePr w:type="band1Vert">
      <w:tblPr/>
      <w:tcPr>
        <w:shd w:val="clear" w:color="auto" w:fill="D68484" w:themeFill="accent1" w:themeFillTint="66"/>
      </w:tcPr>
    </w:tblStylePr>
    <w:tblStylePr w:type="band1Horz">
      <w:tblPr/>
      <w:tcPr>
        <w:shd w:val="clear" w:color="auto" w:fill="CC6565"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FFD966" w:themeColor="accent2"/>
        <w:bottom w:val="single" w:sz="4" w:space="0" w:color="FFD966" w:themeColor="accent2"/>
        <w:right w:val="single" w:sz="4" w:space="0" w:color="FFD966" w:themeColor="accent2"/>
        <w:insideH w:val="single" w:sz="4" w:space="0" w:color="FFFFFF" w:themeColor="background1"/>
        <w:insideV w:val="single" w:sz="4" w:space="0" w:color="FFFFFF" w:themeColor="background1"/>
      </w:tblBorders>
    </w:tblPr>
    <w:tcPr>
      <w:shd w:val="clear" w:color="auto" w:fill="FFFBF0" w:themeFill="accent2"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D6A000" w:themeFill="accent2" w:themeFillShade="99"/>
      </w:tcPr>
    </w:tblStylePr>
    <w:tblStylePr w:type="firstCol">
      <w:rPr>
        <w:color w:val="FFFFFF" w:themeColor="background1"/>
      </w:rPr>
      <w:tblPr/>
      <w:tcPr>
        <w:tcBorders>
          <w:top w:val="nil"/>
          <w:left w:val="nil"/>
          <w:bottom w:val="nil"/>
          <w:right w:val="nil"/>
          <w:insideH w:val="single" w:sz="4" w:space="0" w:color="D6A000" w:themeColor="accent2" w:themeShade="99"/>
          <w:insideV w:val="nil"/>
        </w:tcBorders>
        <w:shd w:val="clear" w:color="auto" w:fill="D6A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D6A000" w:themeFill="accent2" w:themeFillShade="99"/>
      </w:tcPr>
    </w:tblStylePr>
    <w:tblStylePr w:type="band1Vert">
      <w:tblPr/>
      <w:tcPr>
        <w:shd w:val="clear" w:color="auto" w:fill="FFEFC1" w:themeFill="accent2" w:themeFillTint="66"/>
      </w:tcPr>
    </w:tblStylePr>
    <w:tblStylePr w:type="band1Horz">
      <w:tblPr/>
      <w:tcPr>
        <w:shd w:val="clear" w:color="auto" w:fill="FFEBB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3B3838" w:themeColor="accent4"/>
        <w:left w:val="single" w:sz="4" w:space="0" w:color="85CDC1" w:themeColor="accent3"/>
        <w:bottom w:val="single" w:sz="4" w:space="0" w:color="85CDC1" w:themeColor="accent3"/>
        <w:right w:val="single" w:sz="4" w:space="0" w:color="85CDC1" w:themeColor="accent3"/>
        <w:insideH w:val="single" w:sz="4" w:space="0" w:color="FFFFFF" w:themeColor="background1"/>
        <w:insideV w:val="single" w:sz="4" w:space="0" w:color="FFFFFF" w:themeColor="background1"/>
      </w:tblBorders>
    </w:tblPr>
    <w:tcPr>
      <w:shd w:val="clear" w:color="auto" w:fill="F2FAF8" w:themeFill="accent3" w:themeFillTint="19"/>
    </w:tcPr>
    <w:tblStylePr w:type="firstRow">
      <w:rPr>
        <w:b/>
        <w:bCs/>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8F81" w:themeFill="accent3" w:themeFillShade="99"/>
      </w:tcPr>
    </w:tblStylePr>
    <w:tblStylePr w:type="firstCol">
      <w:rPr>
        <w:color w:val="FFFFFF" w:themeColor="background1"/>
      </w:rPr>
      <w:tblPr/>
      <w:tcPr>
        <w:tcBorders>
          <w:top w:val="nil"/>
          <w:left w:val="nil"/>
          <w:bottom w:val="nil"/>
          <w:right w:val="nil"/>
          <w:insideH w:val="single" w:sz="4" w:space="0" w:color="3B8F81" w:themeColor="accent3" w:themeShade="99"/>
          <w:insideV w:val="nil"/>
        </w:tcBorders>
        <w:shd w:val="clear" w:color="auto" w:fill="3B8F8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8F81" w:themeFill="accent3" w:themeFillShade="99"/>
      </w:tcPr>
    </w:tblStylePr>
    <w:tblStylePr w:type="band1Vert">
      <w:tblPr/>
      <w:tcPr>
        <w:shd w:val="clear" w:color="auto" w:fill="CEEBE6" w:themeFill="accent3" w:themeFillTint="66"/>
      </w:tcPr>
    </w:tblStylePr>
    <w:tblStylePr w:type="band1Horz">
      <w:tblPr/>
      <w:tcPr>
        <w:shd w:val="clear" w:color="auto" w:fill="C2E6E0" w:themeFill="accent3" w:themeFillTint="7F"/>
      </w:tcPr>
    </w:tblStylePr>
  </w:style>
  <w:style w:type="table" w:styleId="ColorfulShading-Accent4">
    <w:name w:val="Colorful Shading Accent 4"/>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85CDC1" w:themeColor="accent3"/>
        <w:left w:val="single" w:sz="4" w:space="0" w:color="3B3838" w:themeColor="accent4"/>
        <w:bottom w:val="single" w:sz="4" w:space="0" w:color="3B3838" w:themeColor="accent4"/>
        <w:right w:val="single" w:sz="4" w:space="0" w:color="3B3838" w:themeColor="accent4"/>
        <w:insideH w:val="single" w:sz="4" w:space="0" w:color="FFFFFF" w:themeColor="background1"/>
        <w:insideV w:val="single" w:sz="4" w:space="0" w:color="FFFFFF" w:themeColor="background1"/>
      </w:tblBorders>
    </w:tblPr>
    <w:tcPr>
      <w:shd w:val="clear" w:color="auto" w:fill="ECEBEB" w:themeFill="accent4" w:themeFillTint="19"/>
    </w:tcPr>
    <w:tblStylePr w:type="firstRow">
      <w:rPr>
        <w:b/>
        <w:bCs/>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32121" w:themeFill="accent4" w:themeFillShade="99"/>
      </w:tcPr>
    </w:tblStylePr>
    <w:tblStylePr w:type="firstCol">
      <w:rPr>
        <w:color w:val="FFFFFF" w:themeColor="background1"/>
      </w:rPr>
      <w:tblPr/>
      <w:tcPr>
        <w:tcBorders>
          <w:top w:val="nil"/>
          <w:left w:val="nil"/>
          <w:bottom w:val="nil"/>
          <w:right w:val="nil"/>
          <w:insideH w:val="single" w:sz="4" w:space="0" w:color="232121" w:themeColor="accent4" w:themeShade="99"/>
          <w:insideV w:val="nil"/>
        </w:tcBorders>
        <w:shd w:val="clear" w:color="auto" w:fill="23212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32121" w:themeFill="accent4" w:themeFillShade="99"/>
      </w:tcPr>
    </w:tblStylePr>
    <w:tblStylePr w:type="band1Vert">
      <w:tblPr/>
      <w:tcPr>
        <w:shd w:val="clear" w:color="auto" w:fill="B2ADAD" w:themeFill="accent4" w:themeFillTint="66"/>
      </w:tcPr>
    </w:tblStylePr>
    <w:tblStylePr w:type="band1Horz">
      <w:tblPr/>
      <w:tcPr>
        <w:shd w:val="clear" w:color="auto" w:fill="9F999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6"/>
        <w:left w:val="single" w:sz="4" w:space="0" w:color="FFFFFF" w:themeColor="accent5"/>
        <w:bottom w:val="single" w:sz="4" w:space="0" w:color="FFFFFF" w:themeColor="accent5"/>
        <w:right w:val="single" w:sz="4" w:space="0" w:color="FFFFFF" w:themeColor="accent5"/>
        <w:insideH w:val="single" w:sz="4" w:space="0" w:color="FFFFFF" w:themeColor="background1"/>
        <w:insideV w:val="single" w:sz="4" w:space="0" w:color="FFFFFF" w:themeColor="background1"/>
      </w:tblBorders>
    </w:tblPr>
    <w:tcPr>
      <w:shd w:val="clear" w:color="auto" w:fill="FFFFFF" w:themeFill="accent5" w:themeFillTint="19"/>
    </w:tcPr>
    <w:tblStylePr w:type="firstRow">
      <w:rPr>
        <w:b/>
        <w:bCs/>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5" w:themeFillShade="99"/>
      </w:tcPr>
    </w:tblStylePr>
    <w:tblStylePr w:type="firstCol">
      <w:rPr>
        <w:color w:val="FFFFFF" w:themeColor="background1"/>
      </w:rPr>
      <w:tblPr/>
      <w:tcPr>
        <w:tcBorders>
          <w:top w:val="nil"/>
          <w:left w:val="nil"/>
          <w:bottom w:val="nil"/>
          <w:right w:val="nil"/>
          <w:insideH w:val="single" w:sz="4" w:space="0" w:color="999999" w:themeColor="accent5" w:themeShade="99"/>
          <w:insideV w:val="nil"/>
        </w:tcBorders>
        <w:shd w:val="clear" w:color="auto" w:fill="99999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5" w:themeFillShade="99"/>
      </w:tcPr>
    </w:tblStylePr>
    <w:tblStylePr w:type="band1Vert">
      <w:tblPr/>
      <w:tcPr>
        <w:shd w:val="clear" w:color="auto" w:fill="FFFFFF" w:themeFill="accent5" w:themeFillTint="66"/>
      </w:tcPr>
    </w:tblStylePr>
    <w:tblStylePr w:type="band1Horz">
      <w:tblPr/>
      <w:tcPr>
        <w:shd w:val="clear" w:color="auto" w:fill="FFFF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5"/>
        <w:left w:val="single" w:sz="4" w:space="0" w:color="FFFFFF" w:themeColor="accent6"/>
        <w:bottom w:val="single" w:sz="4" w:space="0" w:color="FFFFFF" w:themeColor="accent6"/>
        <w:right w:val="single" w:sz="4" w:space="0" w:color="FFFFFF" w:themeColor="accent6"/>
        <w:insideH w:val="single" w:sz="4" w:space="0" w:color="FFFFFF" w:themeColor="background1"/>
        <w:insideV w:val="single" w:sz="4" w:space="0" w:color="FFFFFF" w:themeColor="background1"/>
      </w:tblBorders>
    </w:tblPr>
    <w:tcPr>
      <w:shd w:val="clear" w:color="auto" w:fill="FFFFFF" w:themeFill="accent6" w:themeFillTint="19"/>
    </w:tcPr>
    <w:tblStylePr w:type="firstRow">
      <w:rPr>
        <w:b/>
        <w:bCs/>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6" w:themeFillShade="99"/>
      </w:tcPr>
    </w:tblStylePr>
    <w:tblStylePr w:type="firstCol">
      <w:rPr>
        <w:color w:val="FFFFFF" w:themeColor="background1"/>
      </w:rPr>
      <w:tblPr/>
      <w:tcPr>
        <w:tcBorders>
          <w:top w:val="nil"/>
          <w:left w:val="nil"/>
          <w:bottom w:val="nil"/>
          <w:right w:val="nil"/>
          <w:insideH w:val="single" w:sz="4" w:space="0" w:color="999999" w:themeColor="accent6" w:themeShade="99"/>
          <w:insideV w:val="nil"/>
        </w:tcBorders>
        <w:shd w:val="clear" w:color="auto" w:fill="99999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6" w:themeFillShade="99"/>
      </w:tcPr>
    </w:tblStylePr>
    <w:tblStylePr w:type="band1Vert">
      <w:tblPr/>
      <w:tcPr>
        <w:shd w:val="clear" w:color="auto" w:fill="FFFFFF" w:themeFill="accent6" w:themeFillTint="66"/>
      </w:tcPr>
    </w:tblStylePr>
    <w:tblStylePr w:type="band1Horz">
      <w:tblPr/>
      <w:tcPr>
        <w:shd w:val="clear" w:color="auto" w:fill="FFFFF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72222"/>
    <w:rPr>
      <w:sz w:val="22"/>
      <w:szCs w:val="16"/>
    </w:rPr>
  </w:style>
  <w:style w:type="paragraph" w:styleId="CommentText">
    <w:name w:val="annotation text"/>
    <w:basedOn w:val="Normal"/>
    <w:link w:val="CommentTextChar"/>
    <w:uiPriority w:val="99"/>
    <w:semiHidden/>
    <w:unhideWhenUsed/>
    <w:rsid w:val="00572222"/>
    <w:pPr>
      <w:spacing w:line="240" w:lineRule="auto"/>
    </w:pPr>
  </w:style>
  <w:style w:type="character" w:customStyle="1" w:styleId="CommentTextChar">
    <w:name w:val="Comment Text Char"/>
    <w:basedOn w:val="DefaultParagraphFont"/>
    <w:link w:val="CommentText"/>
    <w:uiPriority w:val="99"/>
    <w:semiHidden/>
    <w:rsid w:val="00572222"/>
    <w:rPr>
      <w:kern w:val="16"/>
      <w:sz w:val="22"/>
      <w14:ligatures w14:val="standardContextual"/>
      <w14:numForm w14:val="oldStyle"/>
      <w14:numSpacing w14:val="proportional"/>
      <w14:cntxtAlts/>
    </w:rPr>
  </w:style>
  <w:style w:type="paragraph" w:styleId="CommentSubject">
    <w:name w:val="annotation subject"/>
    <w:basedOn w:val="CommentText"/>
    <w:next w:val="CommentText"/>
    <w:link w:val="CommentSubjectChar"/>
    <w:uiPriority w:val="99"/>
    <w:semiHidden/>
    <w:unhideWhenUsed/>
    <w:rsid w:val="00572222"/>
    <w:rPr>
      <w:b/>
      <w:bCs/>
    </w:rPr>
  </w:style>
  <w:style w:type="character" w:customStyle="1" w:styleId="CommentSubjectChar">
    <w:name w:val="Comment Subject Char"/>
    <w:basedOn w:val="CommentTextChar"/>
    <w:link w:val="CommentSubject"/>
    <w:uiPriority w:val="99"/>
    <w:semiHidden/>
    <w:rsid w:val="00572222"/>
    <w:rPr>
      <w:b/>
      <w:bCs/>
      <w:kern w:val="16"/>
      <w:sz w:val="22"/>
      <w14:ligatures w14:val="standardContextual"/>
      <w14:numForm w14:val="oldStyle"/>
      <w14:numSpacing w14:val="proportional"/>
      <w14:cntxtAlts/>
    </w:rPr>
  </w:style>
  <w:style w:type="table" w:styleId="DarkList">
    <w:name w:val="Dark List"/>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4B191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0C0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8121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81212" w:themeFill="accent1" w:themeFillShade="BF"/>
      </w:tcPr>
    </w:tblStylePr>
    <w:tblStylePr w:type="band1Vert">
      <w:tblPr/>
      <w:tcPr>
        <w:tcBorders>
          <w:top w:val="nil"/>
          <w:left w:val="nil"/>
          <w:bottom w:val="nil"/>
          <w:right w:val="nil"/>
          <w:insideH w:val="nil"/>
          <w:insideV w:val="nil"/>
        </w:tcBorders>
        <w:shd w:val="clear" w:color="auto" w:fill="381212" w:themeFill="accent1" w:themeFillShade="BF"/>
      </w:tcPr>
    </w:tblStylePr>
    <w:tblStylePr w:type="band1Horz">
      <w:tblPr/>
      <w:tcPr>
        <w:tcBorders>
          <w:top w:val="nil"/>
          <w:left w:val="nil"/>
          <w:bottom w:val="nil"/>
          <w:right w:val="nil"/>
          <w:insideH w:val="nil"/>
          <w:insideV w:val="nil"/>
        </w:tcBorders>
        <w:shd w:val="clear" w:color="auto" w:fill="381212" w:themeFill="accent1" w:themeFillShade="BF"/>
      </w:tcPr>
    </w:tblStylePr>
  </w:style>
  <w:style w:type="table" w:styleId="DarkList-Accent2">
    <w:name w:val="Dark List Accent 2"/>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D96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185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FFC20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FFC20C" w:themeFill="accent2" w:themeFillShade="BF"/>
      </w:tcPr>
    </w:tblStylePr>
    <w:tblStylePr w:type="band1Vert">
      <w:tblPr/>
      <w:tcPr>
        <w:tcBorders>
          <w:top w:val="nil"/>
          <w:left w:val="nil"/>
          <w:bottom w:val="nil"/>
          <w:right w:val="nil"/>
          <w:insideH w:val="nil"/>
          <w:insideV w:val="nil"/>
        </w:tcBorders>
        <w:shd w:val="clear" w:color="auto" w:fill="FFC20C" w:themeFill="accent2" w:themeFillShade="BF"/>
      </w:tcPr>
    </w:tblStylePr>
    <w:tblStylePr w:type="band1Horz">
      <w:tblPr/>
      <w:tcPr>
        <w:tcBorders>
          <w:top w:val="nil"/>
          <w:left w:val="nil"/>
          <w:bottom w:val="nil"/>
          <w:right w:val="nil"/>
          <w:insideH w:val="nil"/>
          <w:insideV w:val="nil"/>
        </w:tcBorders>
        <w:shd w:val="clear" w:color="auto" w:fill="FFC20C" w:themeFill="accent2" w:themeFillShade="BF"/>
      </w:tcPr>
    </w:tblStylePr>
  </w:style>
  <w:style w:type="table" w:styleId="DarkList-Accent3">
    <w:name w:val="Dark List Accent 3"/>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85CDC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776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9B3A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9B3A1" w:themeFill="accent3" w:themeFillShade="BF"/>
      </w:tcPr>
    </w:tblStylePr>
    <w:tblStylePr w:type="band1Vert">
      <w:tblPr/>
      <w:tcPr>
        <w:tcBorders>
          <w:top w:val="nil"/>
          <w:left w:val="nil"/>
          <w:bottom w:val="nil"/>
          <w:right w:val="nil"/>
          <w:insideH w:val="nil"/>
          <w:insideV w:val="nil"/>
        </w:tcBorders>
        <w:shd w:val="clear" w:color="auto" w:fill="49B3A1" w:themeFill="accent3" w:themeFillShade="BF"/>
      </w:tcPr>
    </w:tblStylePr>
    <w:tblStylePr w:type="band1Horz">
      <w:tblPr/>
      <w:tcPr>
        <w:tcBorders>
          <w:top w:val="nil"/>
          <w:left w:val="nil"/>
          <w:bottom w:val="nil"/>
          <w:right w:val="nil"/>
          <w:insideH w:val="nil"/>
          <w:insideV w:val="nil"/>
        </w:tcBorders>
        <w:shd w:val="clear" w:color="auto" w:fill="49B3A1" w:themeFill="accent3" w:themeFillShade="BF"/>
      </w:tcPr>
    </w:tblStylePr>
  </w:style>
  <w:style w:type="table" w:styleId="DarkList-Accent4">
    <w:name w:val="Dark List Accent 4"/>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3B383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1B1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C2A2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C2A2A" w:themeFill="accent4" w:themeFillShade="BF"/>
      </w:tcPr>
    </w:tblStylePr>
    <w:tblStylePr w:type="band1Vert">
      <w:tblPr/>
      <w:tcPr>
        <w:tcBorders>
          <w:top w:val="nil"/>
          <w:left w:val="nil"/>
          <w:bottom w:val="nil"/>
          <w:right w:val="nil"/>
          <w:insideH w:val="nil"/>
          <w:insideV w:val="nil"/>
        </w:tcBorders>
        <w:shd w:val="clear" w:color="auto" w:fill="2C2A2A" w:themeFill="accent4" w:themeFillShade="BF"/>
      </w:tcPr>
    </w:tblStylePr>
    <w:tblStylePr w:type="band1Horz">
      <w:tblPr/>
      <w:tcPr>
        <w:tcBorders>
          <w:top w:val="nil"/>
          <w:left w:val="nil"/>
          <w:bottom w:val="nil"/>
          <w:right w:val="nil"/>
          <w:insideH w:val="nil"/>
          <w:insideV w:val="nil"/>
        </w:tcBorders>
        <w:shd w:val="clear" w:color="auto" w:fill="2C2A2A" w:themeFill="accent4" w:themeFillShade="BF"/>
      </w:tcPr>
    </w:tblStylePr>
  </w:style>
  <w:style w:type="table" w:styleId="DarkList-Accent5">
    <w:name w:val="Dark List Accent 5"/>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5" w:themeFillShade="BF"/>
      </w:tcPr>
    </w:tblStylePr>
    <w:tblStylePr w:type="band1Vert">
      <w:tblPr/>
      <w:tcPr>
        <w:tcBorders>
          <w:top w:val="nil"/>
          <w:left w:val="nil"/>
          <w:bottom w:val="nil"/>
          <w:right w:val="nil"/>
          <w:insideH w:val="nil"/>
          <w:insideV w:val="nil"/>
        </w:tcBorders>
        <w:shd w:val="clear" w:color="auto" w:fill="BFBFBF" w:themeFill="accent5" w:themeFillShade="BF"/>
      </w:tcPr>
    </w:tblStylePr>
    <w:tblStylePr w:type="band1Horz">
      <w:tblPr/>
      <w:tcPr>
        <w:tcBorders>
          <w:top w:val="nil"/>
          <w:left w:val="nil"/>
          <w:bottom w:val="nil"/>
          <w:right w:val="nil"/>
          <w:insideH w:val="nil"/>
          <w:insideV w:val="nil"/>
        </w:tcBorders>
        <w:shd w:val="clear" w:color="auto" w:fill="BFBFBF" w:themeFill="accent5" w:themeFillShade="BF"/>
      </w:tcPr>
    </w:tblStylePr>
  </w:style>
  <w:style w:type="table" w:styleId="DarkList-Accent6">
    <w:name w:val="Dark List Accent 6"/>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6" w:themeFillShade="BF"/>
      </w:tcPr>
    </w:tblStylePr>
    <w:tblStylePr w:type="band1Vert">
      <w:tblPr/>
      <w:tcPr>
        <w:tcBorders>
          <w:top w:val="nil"/>
          <w:left w:val="nil"/>
          <w:bottom w:val="nil"/>
          <w:right w:val="nil"/>
          <w:insideH w:val="nil"/>
          <w:insideV w:val="nil"/>
        </w:tcBorders>
        <w:shd w:val="clear" w:color="auto" w:fill="BFBFBF" w:themeFill="accent6" w:themeFillShade="BF"/>
      </w:tcPr>
    </w:tblStylePr>
    <w:tblStylePr w:type="band1Horz">
      <w:tblPr/>
      <w:tcPr>
        <w:tcBorders>
          <w:top w:val="nil"/>
          <w:left w:val="nil"/>
          <w:bottom w:val="nil"/>
          <w:right w:val="nil"/>
          <w:insideH w:val="nil"/>
          <w:insideV w:val="nil"/>
        </w:tcBorders>
        <w:shd w:val="clear" w:color="auto" w:fill="BFBFBF" w:themeFill="accent6" w:themeFillShade="BF"/>
      </w:tcPr>
    </w:tblStylePr>
  </w:style>
  <w:style w:type="paragraph" w:styleId="DocumentMap">
    <w:name w:val="Document Map"/>
    <w:basedOn w:val="Normal"/>
    <w:link w:val="DocumentMapChar"/>
    <w:uiPriority w:val="99"/>
    <w:semiHidden/>
    <w:unhideWhenUsed/>
    <w:rsid w:val="0057222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e">
    <w:name w:val="E-mail Signature"/>
    <w:basedOn w:val="Normal"/>
    <w:link w:val="E-mailSignatureChar"/>
    <w:uiPriority w:val="99"/>
    <w:semiHidden/>
    <w:unhideWhenUsed/>
    <w:rsid w:val="00572222"/>
    <w:pPr>
      <w:spacing w:after="0" w:line="240" w:lineRule="auto"/>
    </w:pPr>
  </w:style>
  <w:style w:type="character" w:customStyle="1" w:styleId="E-mailSignatureChar">
    <w:name w:val="E-mail Signature Char"/>
    <w:basedOn w:val="DefaultParagraphFont"/>
    <w:link w:val="E-mailSignature"/>
    <w:uiPriority w:val="99"/>
    <w:semiHidden/>
    <w:rsid w:val="00572222"/>
    <w:rPr>
      <w:kern w:val="16"/>
      <w:sz w:val="22"/>
      <w14:ligatures w14:val="standardContextual"/>
      <w14:numForm w14:val="oldStyle"/>
      <w14:numSpacing w14:val="proportional"/>
      <w14:cntxtAlts/>
    </w:rPr>
  </w:style>
  <w:style w:type="character" w:styleId="Emphasis">
    <w:name w:val="Emphasis"/>
    <w:basedOn w:val="DefaultParagraphFont"/>
    <w:uiPriority w:val="20"/>
    <w:semiHidden/>
    <w:qFormat/>
    <w:rsid w:val="00572222"/>
    <w:rPr>
      <w:i/>
      <w:iCs/>
      <w:sz w:val="22"/>
    </w:rPr>
  </w:style>
  <w:style w:type="character" w:styleId="EndnoteReference">
    <w:name w:val="endnote reference"/>
    <w:basedOn w:val="DefaultParagraphFont"/>
    <w:uiPriority w:val="99"/>
    <w:semiHidden/>
    <w:unhideWhenUsed/>
    <w:rsid w:val="00572222"/>
    <w:rPr>
      <w:sz w:val="22"/>
      <w:vertAlign w:val="superscript"/>
    </w:rPr>
  </w:style>
  <w:style w:type="paragraph" w:styleId="EndnoteText">
    <w:name w:val="endnote text"/>
    <w:basedOn w:val="Normal"/>
    <w:link w:val="EndnoteTextChar"/>
    <w:uiPriority w:val="99"/>
    <w:semiHidden/>
    <w:unhideWhenUsed/>
    <w:rsid w:val="00572222"/>
    <w:pPr>
      <w:spacing w:after="0" w:line="240" w:lineRule="auto"/>
    </w:pPr>
  </w:style>
  <w:style w:type="character" w:customStyle="1" w:styleId="EndnoteTextChar">
    <w:name w:val="Endnote Text Char"/>
    <w:basedOn w:val="DefaultParagraphFont"/>
    <w:link w:val="EndnoteText"/>
    <w:uiPriority w:val="99"/>
    <w:semiHidden/>
    <w:rsid w:val="00572222"/>
    <w:rPr>
      <w:kern w:val="16"/>
      <w:sz w:val="22"/>
      <w14:ligatures w14:val="standardContextual"/>
      <w14:numForm w14:val="oldStyle"/>
      <w14:numSpacing w14:val="proportional"/>
      <w14:cntxtAlts/>
    </w:rPr>
  </w:style>
  <w:style w:type="paragraph" w:styleId="EnvelopeAddress">
    <w:name w:val="envelope address"/>
    <w:basedOn w:val="Normal"/>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72222"/>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F51EC"/>
    <w:rPr>
      <w:color w:val="B38600" w:themeColor="accent2" w:themeShade="80"/>
      <w:sz w:val="22"/>
      <w:u w:val="single"/>
    </w:rPr>
  </w:style>
  <w:style w:type="character" w:styleId="FootnoteReference">
    <w:name w:val="footnote reference"/>
    <w:basedOn w:val="DefaultParagraphFont"/>
    <w:uiPriority w:val="99"/>
    <w:semiHidden/>
    <w:unhideWhenUsed/>
    <w:rsid w:val="00572222"/>
    <w:rPr>
      <w:sz w:val="22"/>
      <w:vertAlign w:val="superscript"/>
    </w:rPr>
  </w:style>
  <w:style w:type="paragraph" w:styleId="FootnoteText">
    <w:name w:val="footnote text"/>
    <w:basedOn w:val="Normal"/>
    <w:link w:val="FootnoteTextChar"/>
    <w:uiPriority w:val="99"/>
    <w:semiHidden/>
    <w:unhideWhenUsed/>
    <w:rsid w:val="00572222"/>
    <w:pPr>
      <w:spacing w:after="0" w:line="240" w:lineRule="auto"/>
    </w:pPr>
  </w:style>
  <w:style w:type="character" w:customStyle="1" w:styleId="FootnoteTextChar">
    <w:name w:val="Footnote Text Char"/>
    <w:basedOn w:val="DefaultParagraphFont"/>
    <w:link w:val="FootnoteText"/>
    <w:uiPriority w:val="99"/>
    <w:semiHidden/>
    <w:rsid w:val="00572222"/>
    <w:rPr>
      <w:kern w:val="16"/>
      <w:sz w:val="22"/>
      <w14:ligatures w14:val="standardContextual"/>
      <w14:numForm w14:val="oldStyle"/>
      <w14:numSpacing w14:val="proportional"/>
      <w14:cntxtAlts/>
    </w:rPr>
  </w:style>
  <w:style w:type="table" w:styleId="GridTable1Light">
    <w:name w:val="Grid Table 1 Light"/>
    <w:basedOn w:val="TableNorma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72222"/>
    <w:pPr>
      <w:spacing w:after="0" w:line="240" w:lineRule="auto"/>
    </w:pPr>
    <w:tblPr>
      <w:tblStyleRowBandSize w:val="1"/>
      <w:tblStyleColBandSize w:val="1"/>
      <w:tblBorders>
        <w:top w:val="single" w:sz="4" w:space="0" w:color="D68484" w:themeColor="accent1" w:themeTint="66"/>
        <w:left w:val="single" w:sz="4" w:space="0" w:color="D68484" w:themeColor="accent1" w:themeTint="66"/>
        <w:bottom w:val="single" w:sz="4" w:space="0" w:color="D68484" w:themeColor="accent1" w:themeTint="66"/>
        <w:right w:val="single" w:sz="4" w:space="0" w:color="D68484" w:themeColor="accent1" w:themeTint="66"/>
        <w:insideH w:val="single" w:sz="4" w:space="0" w:color="D68484" w:themeColor="accent1" w:themeTint="66"/>
        <w:insideV w:val="single" w:sz="4" w:space="0" w:color="D68484" w:themeColor="accent1" w:themeTint="66"/>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2" w:space="0" w:color="C14646"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72222"/>
    <w:pPr>
      <w:spacing w:after="0" w:line="240" w:lineRule="auto"/>
    </w:pPr>
    <w:tblPr>
      <w:tblStyleRowBandSize w:val="1"/>
      <w:tblStyleColBandSize w:val="1"/>
      <w:tblBorders>
        <w:top w:val="single" w:sz="4" w:space="0" w:color="FFEFC1" w:themeColor="accent2" w:themeTint="66"/>
        <w:left w:val="single" w:sz="4" w:space="0" w:color="FFEFC1" w:themeColor="accent2" w:themeTint="66"/>
        <w:bottom w:val="single" w:sz="4" w:space="0" w:color="FFEFC1" w:themeColor="accent2" w:themeTint="66"/>
        <w:right w:val="single" w:sz="4" w:space="0" w:color="FFEFC1" w:themeColor="accent2" w:themeTint="66"/>
        <w:insideH w:val="single" w:sz="4" w:space="0" w:color="FFEFC1" w:themeColor="accent2" w:themeTint="66"/>
        <w:insideV w:val="single" w:sz="4" w:space="0" w:color="FFEFC1" w:themeColor="accent2" w:themeTint="66"/>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2" w:space="0" w:color="FFE7A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72222"/>
    <w:pPr>
      <w:spacing w:after="0" w:line="240" w:lineRule="auto"/>
    </w:pPr>
    <w:tblPr>
      <w:tblStyleRowBandSize w:val="1"/>
      <w:tblStyleColBandSize w:val="1"/>
      <w:tblBorders>
        <w:top w:val="single" w:sz="4" w:space="0" w:color="CEEBE6" w:themeColor="accent3" w:themeTint="66"/>
        <w:left w:val="single" w:sz="4" w:space="0" w:color="CEEBE6" w:themeColor="accent3" w:themeTint="66"/>
        <w:bottom w:val="single" w:sz="4" w:space="0" w:color="CEEBE6" w:themeColor="accent3" w:themeTint="66"/>
        <w:right w:val="single" w:sz="4" w:space="0" w:color="CEEBE6" w:themeColor="accent3" w:themeTint="66"/>
        <w:insideH w:val="single" w:sz="4" w:space="0" w:color="CEEBE6" w:themeColor="accent3" w:themeTint="66"/>
        <w:insideV w:val="single" w:sz="4" w:space="0" w:color="CEEBE6" w:themeColor="accent3" w:themeTint="66"/>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2" w:space="0" w:color="B5E1D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72222"/>
    <w:pPr>
      <w:spacing w:after="0" w:line="240" w:lineRule="auto"/>
    </w:pPr>
    <w:tblPr>
      <w:tblStyleRowBandSize w:val="1"/>
      <w:tblStyleColBandSize w:val="1"/>
      <w:tblBorders>
        <w:top w:val="single" w:sz="4" w:space="0" w:color="B2ADAD" w:themeColor="accent4" w:themeTint="66"/>
        <w:left w:val="single" w:sz="4" w:space="0" w:color="B2ADAD" w:themeColor="accent4" w:themeTint="66"/>
        <w:bottom w:val="single" w:sz="4" w:space="0" w:color="B2ADAD" w:themeColor="accent4" w:themeTint="66"/>
        <w:right w:val="single" w:sz="4" w:space="0" w:color="B2ADAD" w:themeColor="accent4" w:themeTint="66"/>
        <w:insideH w:val="single" w:sz="4" w:space="0" w:color="B2ADAD" w:themeColor="accent4" w:themeTint="66"/>
        <w:insideV w:val="single" w:sz="4" w:space="0" w:color="B2ADAD" w:themeColor="accent4" w:themeTint="66"/>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2" w:space="0" w:color="8B8585"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72222"/>
    <w:pPr>
      <w:spacing w:after="0" w:line="240" w:lineRule="auto"/>
    </w:pPr>
    <w:tblPr>
      <w:tblStyleRowBandSize w:val="1"/>
      <w:tblStyleColBandSize w:val="1"/>
      <w:tblBorders>
        <w:top w:val="single" w:sz="4" w:space="0" w:color="FFFFFF" w:themeColor="accent5" w:themeTint="66"/>
        <w:left w:val="single" w:sz="4" w:space="0" w:color="FFFFFF" w:themeColor="accent5" w:themeTint="66"/>
        <w:bottom w:val="single" w:sz="4" w:space="0" w:color="FFFFFF" w:themeColor="accent5" w:themeTint="66"/>
        <w:right w:val="single" w:sz="4" w:space="0" w:color="FFFFFF" w:themeColor="accent5" w:themeTint="66"/>
        <w:insideH w:val="single" w:sz="4" w:space="0" w:color="FFFFFF" w:themeColor="accent5" w:themeTint="66"/>
        <w:insideV w:val="single" w:sz="4" w:space="0" w:color="FFFFFF" w:themeColor="accent5" w:themeTint="66"/>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2" w:space="0" w:color="FFFF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72222"/>
    <w:pPr>
      <w:spacing w:after="0" w:line="240" w:lineRule="auto"/>
    </w:pPr>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72222"/>
    <w:pPr>
      <w:spacing w:after="0" w:line="240" w:lineRule="auto"/>
    </w:pPr>
    <w:tblPr>
      <w:tblStyleRowBandSize w:val="1"/>
      <w:tblStyleColBandSize w:val="1"/>
      <w:tblBorders>
        <w:top w:val="single" w:sz="2" w:space="0" w:color="C14646" w:themeColor="accent1" w:themeTint="99"/>
        <w:bottom w:val="single" w:sz="2" w:space="0" w:color="C14646" w:themeColor="accent1" w:themeTint="99"/>
        <w:insideH w:val="single" w:sz="2" w:space="0" w:color="C14646" w:themeColor="accent1" w:themeTint="99"/>
        <w:insideV w:val="single" w:sz="2" w:space="0" w:color="C14646" w:themeColor="accent1" w:themeTint="99"/>
      </w:tblBorders>
    </w:tblPr>
    <w:tblStylePr w:type="firstRow">
      <w:rPr>
        <w:b/>
        <w:bCs/>
      </w:rPr>
      <w:tblPr/>
      <w:tcPr>
        <w:tcBorders>
          <w:top w:val="nil"/>
          <w:bottom w:val="single" w:sz="12" w:space="0" w:color="C14646" w:themeColor="accent1" w:themeTint="99"/>
          <w:insideH w:val="nil"/>
          <w:insideV w:val="nil"/>
        </w:tcBorders>
        <w:shd w:val="clear" w:color="auto" w:fill="FFFFFF" w:themeFill="background1"/>
      </w:tcPr>
    </w:tblStylePr>
    <w:tblStylePr w:type="lastRow">
      <w:rPr>
        <w:b/>
        <w:bCs/>
      </w:rPr>
      <w:tblPr/>
      <w:tcPr>
        <w:tcBorders>
          <w:top w:val="double" w:sz="2" w:space="0" w:color="C1464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2-Accent2">
    <w:name w:val="Grid Table 2 Accent 2"/>
    <w:basedOn w:val="TableNormal"/>
    <w:uiPriority w:val="47"/>
    <w:rsid w:val="00572222"/>
    <w:pPr>
      <w:spacing w:after="0" w:line="240" w:lineRule="auto"/>
    </w:pPr>
    <w:tblPr>
      <w:tblStyleRowBandSize w:val="1"/>
      <w:tblStyleColBandSize w:val="1"/>
      <w:tblBorders>
        <w:top w:val="single" w:sz="2" w:space="0" w:color="FFE7A3" w:themeColor="accent2" w:themeTint="99"/>
        <w:bottom w:val="single" w:sz="2" w:space="0" w:color="FFE7A3" w:themeColor="accent2" w:themeTint="99"/>
        <w:insideH w:val="single" w:sz="2" w:space="0" w:color="FFE7A3" w:themeColor="accent2" w:themeTint="99"/>
        <w:insideV w:val="single" w:sz="2" w:space="0" w:color="FFE7A3" w:themeColor="accent2" w:themeTint="99"/>
      </w:tblBorders>
    </w:tblPr>
    <w:tblStylePr w:type="firstRow">
      <w:rPr>
        <w:b/>
        <w:bCs/>
      </w:rPr>
      <w:tblPr/>
      <w:tcPr>
        <w:tcBorders>
          <w:top w:val="nil"/>
          <w:bottom w:val="single" w:sz="12" w:space="0" w:color="FFE7A3" w:themeColor="accent2" w:themeTint="99"/>
          <w:insideH w:val="nil"/>
          <w:insideV w:val="nil"/>
        </w:tcBorders>
        <w:shd w:val="clear" w:color="auto" w:fill="FFFFFF" w:themeFill="background1"/>
      </w:tcPr>
    </w:tblStylePr>
    <w:tblStylePr w:type="lastRow">
      <w:rPr>
        <w:b/>
        <w:bCs/>
      </w:rPr>
      <w:tblPr/>
      <w:tcPr>
        <w:tcBorders>
          <w:top w:val="double" w:sz="2" w:space="0" w:color="FFE7A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2-Accent3">
    <w:name w:val="Grid Table 2 Accent 3"/>
    <w:basedOn w:val="TableNormal"/>
    <w:uiPriority w:val="47"/>
    <w:rsid w:val="00572222"/>
    <w:pPr>
      <w:spacing w:after="0" w:line="240" w:lineRule="auto"/>
    </w:pPr>
    <w:tblPr>
      <w:tblStyleRowBandSize w:val="1"/>
      <w:tblStyleColBandSize w:val="1"/>
      <w:tblBorders>
        <w:top w:val="single" w:sz="2" w:space="0" w:color="B5E1D9" w:themeColor="accent3" w:themeTint="99"/>
        <w:bottom w:val="single" w:sz="2" w:space="0" w:color="B5E1D9" w:themeColor="accent3" w:themeTint="99"/>
        <w:insideH w:val="single" w:sz="2" w:space="0" w:color="B5E1D9" w:themeColor="accent3" w:themeTint="99"/>
        <w:insideV w:val="single" w:sz="2" w:space="0" w:color="B5E1D9" w:themeColor="accent3" w:themeTint="99"/>
      </w:tblBorders>
    </w:tblPr>
    <w:tblStylePr w:type="firstRow">
      <w:rPr>
        <w:b/>
        <w:bCs/>
      </w:rPr>
      <w:tblPr/>
      <w:tcPr>
        <w:tcBorders>
          <w:top w:val="nil"/>
          <w:bottom w:val="single" w:sz="12" w:space="0" w:color="B5E1D9" w:themeColor="accent3" w:themeTint="99"/>
          <w:insideH w:val="nil"/>
          <w:insideV w:val="nil"/>
        </w:tcBorders>
        <w:shd w:val="clear" w:color="auto" w:fill="FFFFFF" w:themeFill="background1"/>
      </w:tcPr>
    </w:tblStylePr>
    <w:tblStylePr w:type="lastRow">
      <w:rPr>
        <w:b/>
        <w:bCs/>
      </w:rPr>
      <w:tblPr/>
      <w:tcPr>
        <w:tcBorders>
          <w:top w:val="double" w:sz="2" w:space="0" w:color="B5E1D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2-Accent4">
    <w:name w:val="Grid Table 2 Accent 4"/>
    <w:basedOn w:val="TableNormal"/>
    <w:uiPriority w:val="47"/>
    <w:rsid w:val="00572222"/>
    <w:pPr>
      <w:spacing w:after="0" w:line="240" w:lineRule="auto"/>
    </w:pPr>
    <w:tblPr>
      <w:tblStyleRowBandSize w:val="1"/>
      <w:tblStyleColBandSize w:val="1"/>
      <w:tblBorders>
        <w:top w:val="single" w:sz="2" w:space="0" w:color="8B8585" w:themeColor="accent4" w:themeTint="99"/>
        <w:bottom w:val="single" w:sz="2" w:space="0" w:color="8B8585" w:themeColor="accent4" w:themeTint="99"/>
        <w:insideH w:val="single" w:sz="2" w:space="0" w:color="8B8585" w:themeColor="accent4" w:themeTint="99"/>
        <w:insideV w:val="single" w:sz="2" w:space="0" w:color="8B8585" w:themeColor="accent4" w:themeTint="99"/>
      </w:tblBorders>
    </w:tblPr>
    <w:tblStylePr w:type="firstRow">
      <w:rPr>
        <w:b/>
        <w:bCs/>
      </w:rPr>
      <w:tblPr/>
      <w:tcPr>
        <w:tcBorders>
          <w:top w:val="nil"/>
          <w:bottom w:val="single" w:sz="12" w:space="0" w:color="8B8585" w:themeColor="accent4" w:themeTint="99"/>
          <w:insideH w:val="nil"/>
          <w:insideV w:val="nil"/>
        </w:tcBorders>
        <w:shd w:val="clear" w:color="auto" w:fill="FFFFFF" w:themeFill="background1"/>
      </w:tcPr>
    </w:tblStylePr>
    <w:tblStylePr w:type="lastRow">
      <w:rPr>
        <w:b/>
        <w:bCs/>
      </w:rPr>
      <w:tblPr/>
      <w:tcPr>
        <w:tcBorders>
          <w:top w:val="double" w:sz="2" w:space="0" w:color="8B8585"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2-Accent5">
    <w:name w:val="Grid Table 2 Accent 5"/>
    <w:basedOn w:val="TableNormal"/>
    <w:uiPriority w:val="47"/>
    <w:rsid w:val="00572222"/>
    <w:pPr>
      <w:spacing w:after="0" w:line="240" w:lineRule="auto"/>
    </w:pPr>
    <w:tblPr>
      <w:tblStyleRowBandSize w:val="1"/>
      <w:tblStyleColBandSize w:val="1"/>
      <w:tblBorders>
        <w:top w:val="single" w:sz="2" w:space="0" w:color="FFFFFF" w:themeColor="accent5" w:themeTint="99"/>
        <w:bottom w:val="single" w:sz="2" w:space="0" w:color="FFFFFF" w:themeColor="accent5" w:themeTint="99"/>
        <w:insideH w:val="single" w:sz="2" w:space="0" w:color="FFFFFF" w:themeColor="accent5" w:themeTint="99"/>
        <w:insideV w:val="single" w:sz="2" w:space="0" w:color="FFFFFF" w:themeColor="accent5" w:themeTint="99"/>
      </w:tblBorders>
    </w:tblPr>
    <w:tblStylePr w:type="firstRow">
      <w:rPr>
        <w:b/>
        <w:bCs/>
      </w:rPr>
      <w:tblPr/>
      <w:tcPr>
        <w:tcBorders>
          <w:top w:val="nil"/>
          <w:bottom w:val="single" w:sz="12" w:space="0" w:color="FFFFFF" w:themeColor="accent5" w:themeTint="99"/>
          <w:insideH w:val="nil"/>
          <w:insideV w:val="nil"/>
        </w:tcBorders>
        <w:shd w:val="clear" w:color="auto" w:fill="FFFFFF" w:themeFill="background1"/>
      </w:tcPr>
    </w:tblStylePr>
    <w:tblStylePr w:type="lastRow">
      <w:rPr>
        <w:b/>
        <w:bCs/>
      </w:rPr>
      <w:tblPr/>
      <w:tcPr>
        <w:tcBorders>
          <w:top w:val="double" w:sz="2" w:space="0" w:color="FFFF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2-Accent6">
    <w:name w:val="Grid Table 2 Accent 6"/>
    <w:basedOn w:val="TableNormal"/>
    <w:uiPriority w:val="47"/>
    <w:rsid w:val="00572222"/>
    <w:pPr>
      <w:spacing w:after="0" w:line="240" w:lineRule="auto"/>
    </w:pPr>
    <w:tblPr>
      <w:tblStyleRowBandSize w:val="1"/>
      <w:tblStyleColBandSize w:val="1"/>
      <w:tblBorders>
        <w:top w:val="single" w:sz="2" w:space="0" w:color="FFFFFF" w:themeColor="accent6" w:themeTint="99"/>
        <w:bottom w:val="single" w:sz="2" w:space="0" w:color="FFFFFF" w:themeColor="accent6" w:themeTint="99"/>
        <w:insideH w:val="single" w:sz="2" w:space="0" w:color="FFFFFF" w:themeColor="accent6" w:themeTint="99"/>
        <w:insideV w:val="single" w:sz="2" w:space="0" w:color="FFFFFF" w:themeColor="accent6" w:themeTint="99"/>
      </w:tblBorders>
    </w:tblPr>
    <w:tblStylePr w:type="firstRow">
      <w:rPr>
        <w:b/>
        <w:bCs/>
      </w:rPr>
      <w:tblPr/>
      <w:tcPr>
        <w:tcBorders>
          <w:top w:val="nil"/>
          <w:bottom w:val="single" w:sz="12" w:space="0" w:color="FFFFFF" w:themeColor="accent6" w:themeTint="99"/>
          <w:insideH w:val="nil"/>
          <w:insideV w:val="nil"/>
        </w:tcBorders>
        <w:shd w:val="clear" w:color="auto" w:fill="FFFFFF" w:themeFill="background1"/>
      </w:tcPr>
    </w:tblStylePr>
    <w:tblStylePr w:type="lastRow">
      <w:rPr>
        <w:b/>
        <w:bCs/>
      </w:rPr>
      <w:tblPr/>
      <w:tcPr>
        <w:tcBorders>
          <w:top w:val="double" w:sz="2" w:space="0" w:color="FFF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3">
    <w:name w:val="Grid Table 3"/>
    <w:basedOn w:val="TableNorma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3-Accent2">
    <w:name w:val="Grid Table 3 Accent 2"/>
    <w:basedOn w:val="TableNormal"/>
    <w:uiPriority w:val="48"/>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3-Accent3">
    <w:name w:val="Grid Table 3 Accent 3"/>
    <w:basedOn w:val="TableNormal"/>
    <w:uiPriority w:val="48"/>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3-Accent4">
    <w:name w:val="Grid Table 3 Accent 4"/>
    <w:basedOn w:val="TableNormal"/>
    <w:uiPriority w:val="48"/>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3-Accent5">
    <w:name w:val="Grid Table 3 Accent 5"/>
    <w:basedOn w:val="TableNormal"/>
    <w:uiPriority w:val="48"/>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3-Accent6">
    <w:name w:val="Grid Table 3 Accent 6"/>
    <w:basedOn w:val="TableNormal"/>
    <w:uiPriority w:val="48"/>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table" w:styleId="GridTable4">
    <w:name w:val="Grid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insideV w:val="nil"/>
        </w:tcBorders>
        <w:shd w:val="clear" w:color="auto" w:fill="4B1919" w:themeFill="accent1"/>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4-Accent2">
    <w:name w:val="Grid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insideV w:val="nil"/>
        </w:tcBorders>
        <w:shd w:val="clear" w:color="auto" w:fill="FFD966" w:themeFill="accent2"/>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4-Accent3">
    <w:name w:val="Grid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insideV w:val="nil"/>
        </w:tcBorders>
        <w:shd w:val="clear" w:color="auto" w:fill="85CDC1" w:themeFill="accent3"/>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4-Accent4">
    <w:name w:val="Grid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insideV w:val="nil"/>
        </w:tcBorders>
        <w:shd w:val="clear" w:color="auto" w:fill="3B3838" w:themeFill="accent4"/>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4-Accent5">
    <w:name w:val="Grid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insideV w:val="nil"/>
        </w:tcBorders>
        <w:shd w:val="clear" w:color="auto" w:fill="FFFFFF" w:themeFill="accent5"/>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4-Accent6">
    <w:name w:val="Grid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insideV w:val="nil"/>
        </w:tcBorders>
        <w:shd w:val="clear" w:color="auto" w:fill="FFFFFF" w:themeFill="accent6"/>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5Dark">
    <w:name w:val="Grid Table 5 Dark"/>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1C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191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191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191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1919" w:themeFill="accent1"/>
      </w:tcPr>
    </w:tblStylePr>
    <w:tblStylePr w:type="band1Vert">
      <w:tblPr/>
      <w:tcPr>
        <w:shd w:val="clear" w:color="auto" w:fill="D68484" w:themeFill="accent1" w:themeFillTint="66"/>
      </w:tcPr>
    </w:tblStylePr>
    <w:tblStylePr w:type="band1Horz">
      <w:tblPr/>
      <w:tcPr>
        <w:shd w:val="clear" w:color="auto" w:fill="D68484" w:themeFill="accent1" w:themeFillTint="66"/>
      </w:tcPr>
    </w:tblStylePr>
  </w:style>
  <w:style w:type="table" w:styleId="GridTable5Dark-Accent2">
    <w:name w:val="Grid Table 5 Dark Accent 2"/>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7E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96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96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96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966" w:themeFill="accent2"/>
      </w:tcPr>
    </w:tblStylePr>
    <w:tblStylePr w:type="band1Vert">
      <w:tblPr/>
      <w:tcPr>
        <w:shd w:val="clear" w:color="auto" w:fill="FFEFC1" w:themeFill="accent2" w:themeFillTint="66"/>
      </w:tcPr>
    </w:tblStylePr>
    <w:tblStylePr w:type="band1Horz">
      <w:tblPr/>
      <w:tcPr>
        <w:shd w:val="clear" w:color="auto" w:fill="FFEFC1" w:themeFill="accent2" w:themeFillTint="66"/>
      </w:tcPr>
    </w:tblStylePr>
  </w:style>
  <w:style w:type="table" w:styleId="GridTable5Dark-Accent3">
    <w:name w:val="Grid Table 5 Dark Accent 3"/>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5F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CDC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CDC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CDC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CDC1" w:themeFill="accent3"/>
      </w:tcPr>
    </w:tblStylePr>
    <w:tblStylePr w:type="band1Vert">
      <w:tblPr/>
      <w:tcPr>
        <w:shd w:val="clear" w:color="auto" w:fill="CEEBE6" w:themeFill="accent3" w:themeFillTint="66"/>
      </w:tcPr>
    </w:tblStylePr>
    <w:tblStylePr w:type="band1Horz">
      <w:tblPr/>
      <w:tcPr>
        <w:shd w:val="clear" w:color="auto" w:fill="CEEBE6" w:themeFill="accent3" w:themeFillTint="66"/>
      </w:tcPr>
    </w:tblStylePr>
  </w:style>
  <w:style w:type="table" w:styleId="GridTable5Dark-Accent4">
    <w:name w:val="Grid Table 5 Dark Accent 4"/>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B383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B383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B383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B3838" w:themeFill="accent4"/>
      </w:tcPr>
    </w:tblStylePr>
    <w:tblStylePr w:type="band1Vert">
      <w:tblPr/>
      <w:tcPr>
        <w:shd w:val="clear" w:color="auto" w:fill="B2ADAD" w:themeFill="accent4" w:themeFillTint="66"/>
      </w:tcPr>
    </w:tblStylePr>
    <w:tblStylePr w:type="band1Horz">
      <w:tblPr/>
      <w:tcPr>
        <w:shd w:val="clear" w:color="auto" w:fill="B2ADAD" w:themeFill="accent4" w:themeFillTint="66"/>
      </w:tcPr>
    </w:tblStylePr>
  </w:style>
  <w:style w:type="table" w:styleId="GridTable5Dark-Accent5">
    <w:name w:val="Grid Table 5 Dark Accent 5"/>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5"/>
      </w:tcPr>
    </w:tblStylePr>
    <w:tblStylePr w:type="band1Vert">
      <w:tblPr/>
      <w:tcPr>
        <w:shd w:val="clear" w:color="auto" w:fill="FFFFFF" w:themeFill="accent5" w:themeFillTint="66"/>
      </w:tcPr>
    </w:tblStylePr>
    <w:tblStylePr w:type="band1Horz">
      <w:tblPr/>
      <w:tcPr>
        <w:shd w:val="clear" w:color="auto" w:fill="FFFFFF" w:themeFill="accent5" w:themeFillTint="66"/>
      </w:tcPr>
    </w:tblStylePr>
  </w:style>
  <w:style w:type="table" w:styleId="GridTable5Dark-Accent6">
    <w:name w:val="Grid Table 5 Dark Accent 6"/>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6"/>
      </w:tcPr>
    </w:tblStylePr>
    <w:tblStylePr w:type="band1Vert">
      <w:tblPr/>
      <w:tcPr>
        <w:shd w:val="clear" w:color="auto" w:fill="FFFFFF" w:themeFill="accent6" w:themeFillTint="66"/>
      </w:tcPr>
    </w:tblStylePr>
    <w:tblStylePr w:type="band1Horz">
      <w:tblPr/>
      <w:tcPr>
        <w:shd w:val="clear" w:color="auto" w:fill="FFFFFF" w:themeFill="accent6" w:themeFillTint="66"/>
      </w:tcPr>
    </w:tblStylePr>
  </w:style>
  <w:style w:type="table" w:styleId="GridTable6Colorful">
    <w:name w:val="Grid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6Colorful-Accent2">
    <w:name w:val="Grid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6Colorful-Accent3">
    <w:name w:val="Grid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6Colorful-Accent4">
    <w:name w:val="Grid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6Colorful-Accent5">
    <w:name w:val="Grid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6Colorful-Accent6">
    <w:name w:val="Grid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7Colorful">
    <w:name w:val="Grid Table 7 Colorful"/>
    <w:basedOn w:val="TableNorma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7Colorful-Accent2">
    <w:name w:val="Grid Table 7 Colorful Accent 2"/>
    <w:basedOn w:val="TableNormal"/>
    <w:uiPriority w:val="52"/>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7Colorful-Accent3">
    <w:name w:val="Grid Table 7 Colorful Accent 3"/>
    <w:basedOn w:val="TableNormal"/>
    <w:uiPriority w:val="52"/>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7Colorful-Accent4">
    <w:name w:val="Grid Table 7 Colorful Accent 4"/>
    <w:basedOn w:val="TableNormal"/>
    <w:uiPriority w:val="52"/>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7Colorful-Accent5">
    <w:name w:val="Grid Table 7 Colorful Accent 5"/>
    <w:basedOn w:val="TableNormal"/>
    <w:uiPriority w:val="52"/>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7Colorful-Accent6">
    <w:name w:val="Grid Table 7 Colorful Accent 6"/>
    <w:basedOn w:val="TableNormal"/>
    <w:uiPriority w:val="52"/>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character" w:customStyle="1" w:styleId="Heading3Char">
    <w:name w:val="Heading 3 Char"/>
    <w:basedOn w:val="DefaultParagraphFont"/>
    <w:link w:val="Heading3"/>
    <w:uiPriority w:val="9"/>
    <w:semiHidden/>
    <w:rsid w:val="00572222"/>
    <w:rPr>
      <w:rFonts w:asciiTheme="majorHAnsi" w:eastAsiaTheme="majorEastAsia" w:hAnsiTheme="majorHAnsi" w:cstheme="majorBidi"/>
      <w:color w:val="250C0C" w:themeColor="accent1" w:themeShade="7F"/>
      <w:kern w:val="16"/>
      <w:sz w:val="24"/>
      <w:szCs w:val="24"/>
      <w14:ligatures w14:val="standardContextual"/>
      <w14:numForm w14:val="oldStyle"/>
      <w14:numSpacing w14:val="proportional"/>
      <w14:cntxtAlts/>
    </w:rPr>
  </w:style>
  <w:style w:type="character" w:customStyle="1" w:styleId="Heading4Char">
    <w:name w:val="Heading 4 Char"/>
    <w:basedOn w:val="DefaultParagraphFont"/>
    <w:link w:val="Heading4"/>
    <w:uiPriority w:val="9"/>
    <w:semiHidden/>
    <w:rsid w:val="00572222"/>
    <w:rPr>
      <w:rFonts w:asciiTheme="majorHAnsi" w:eastAsiaTheme="majorEastAsia" w:hAnsiTheme="majorHAnsi" w:cstheme="majorBidi"/>
      <w:i/>
      <w:iCs/>
      <w:color w:val="381212" w:themeColor="accent1" w:themeShade="BF"/>
      <w:kern w:val="16"/>
      <w:sz w:val="22"/>
      <w14:ligatures w14:val="standardContextual"/>
      <w14:numForm w14:val="oldStyle"/>
      <w14:numSpacing w14:val="proportional"/>
      <w14:cntxtAlts/>
    </w:rPr>
  </w:style>
  <w:style w:type="character" w:customStyle="1" w:styleId="Heading5Char">
    <w:name w:val="Heading 5 Char"/>
    <w:basedOn w:val="DefaultParagraphFont"/>
    <w:link w:val="Heading5"/>
    <w:uiPriority w:val="9"/>
    <w:semiHidden/>
    <w:rsid w:val="00572222"/>
    <w:rPr>
      <w:rFonts w:asciiTheme="majorHAnsi" w:eastAsiaTheme="majorEastAsia" w:hAnsiTheme="majorHAnsi" w:cstheme="majorBidi"/>
      <w:color w:val="381212" w:themeColor="accent1" w:themeShade="BF"/>
      <w:kern w:val="16"/>
      <w:sz w:val="22"/>
      <w14:ligatures w14:val="standardContextual"/>
      <w14:numForm w14:val="oldStyle"/>
      <w14:numSpacing w14:val="proportional"/>
      <w14:cntxtAlts/>
    </w:rPr>
  </w:style>
  <w:style w:type="character" w:customStyle="1" w:styleId="Heading6Char">
    <w:name w:val="Heading 6 Char"/>
    <w:basedOn w:val="DefaultParagraphFont"/>
    <w:link w:val="Heading6"/>
    <w:uiPriority w:val="9"/>
    <w:semiHidden/>
    <w:rsid w:val="00572222"/>
    <w:rPr>
      <w:rFonts w:asciiTheme="majorHAnsi" w:eastAsiaTheme="majorEastAsia" w:hAnsiTheme="majorHAnsi" w:cstheme="majorBidi"/>
      <w:color w:val="250C0C" w:themeColor="accent1" w:themeShade="7F"/>
      <w:kern w:val="16"/>
      <w:sz w:val="22"/>
      <w14:ligatures w14:val="standardContextual"/>
      <w14:numForm w14:val="oldStyle"/>
      <w14:numSpacing w14:val="proportional"/>
      <w14:cntxtAlts/>
    </w:rPr>
  </w:style>
  <w:style w:type="character" w:customStyle="1" w:styleId="Heading7Char">
    <w:name w:val="Heading 7 Char"/>
    <w:basedOn w:val="DefaultParagraphFont"/>
    <w:link w:val="Heading7"/>
    <w:uiPriority w:val="9"/>
    <w:semiHidden/>
    <w:rsid w:val="00572222"/>
    <w:rPr>
      <w:rFonts w:asciiTheme="majorHAnsi" w:eastAsiaTheme="majorEastAsia" w:hAnsiTheme="majorHAnsi" w:cstheme="majorBidi"/>
      <w:i/>
      <w:iCs/>
      <w:color w:val="250C0C" w:themeColor="accent1" w:themeShade="7F"/>
      <w:kern w:val="16"/>
      <w:sz w:val="22"/>
      <w14:ligatures w14:val="standardContextual"/>
      <w14:numForm w14:val="oldStyle"/>
      <w14:numSpacing w14:val="proportional"/>
      <w14:cntxtAlts/>
    </w:rPr>
  </w:style>
  <w:style w:type="character" w:customStyle="1" w:styleId="Heading8Char">
    <w:name w:val="Heading 8 Char"/>
    <w:basedOn w:val="DefaultParagraphFont"/>
    <w:link w:val="Heading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Heading9Char">
    <w:name w:val="Heading 9 Char"/>
    <w:basedOn w:val="DefaultParagraphFont"/>
    <w:link w:val="Heading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ym">
    <w:name w:val="HTML Acronym"/>
    <w:basedOn w:val="DefaultParagraphFont"/>
    <w:uiPriority w:val="99"/>
    <w:semiHidden/>
    <w:unhideWhenUsed/>
    <w:rsid w:val="00572222"/>
    <w:rPr>
      <w:sz w:val="22"/>
    </w:rPr>
  </w:style>
  <w:style w:type="paragraph" w:styleId="HTMLAddress">
    <w:name w:val="HTML Address"/>
    <w:basedOn w:val="Normal"/>
    <w:link w:val="HTMLAddressChar"/>
    <w:uiPriority w:val="99"/>
    <w:semiHidden/>
    <w:unhideWhenUsed/>
    <w:rsid w:val="00572222"/>
    <w:pPr>
      <w:spacing w:after="0" w:line="240" w:lineRule="auto"/>
    </w:pPr>
    <w:rPr>
      <w:i/>
      <w:iCs/>
    </w:rPr>
  </w:style>
  <w:style w:type="character" w:customStyle="1" w:styleId="HTMLAddressChar">
    <w:name w:val="HTML Address Char"/>
    <w:basedOn w:val="DefaultParagraphFont"/>
    <w:link w:val="HTMLAddress"/>
    <w:uiPriority w:val="99"/>
    <w:semiHidden/>
    <w:rsid w:val="00572222"/>
    <w:rPr>
      <w:i/>
      <w:iCs/>
      <w:kern w:val="16"/>
      <w:sz w:val="22"/>
      <w14:ligatures w14:val="standardContextual"/>
      <w14:numForm w14:val="oldStyle"/>
      <w14:numSpacing w14:val="proportional"/>
      <w14:cntxtAlts/>
    </w:rPr>
  </w:style>
  <w:style w:type="character" w:styleId="HTMLCite">
    <w:name w:val="HTML Cite"/>
    <w:basedOn w:val="DefaultParagraphFont"/>
    <w:uiPriority w:val="99"/>
    <w:semiHidden/>
    <w:unhideWhenUsed/>
    <w:rsid w:val="00572222"/>
    <w:rPr>
      <w:i/>
      <w:iCs/>
      <w:sz w:val="22"/>
    </w:rPr>
  </w:style>
  <w:style w:type="character" w:styleId="HTMLCode">
    <w:name w:val="HTML Code"/>
    <w:basedOn w:val="DefaultParagraphFont"/>
    <w:uiPriority w:val="99"/>
    <w:semiHidden/>
    <w:unhideWhenUsed/>
    <w:rsid w:val="00572222"/>
    <w:rPr>
      <w:rFonts w:ascii="Consolas" w:hAnsi="Consolas"/>
      <w:sz w:val="22"/>
      <w:szCs w:val="20"/>
    </w:rPr>
  </w:style>
  <w:style w:type="character" w:styleId="HTMLDefinition">
    <w:name w:val="HTML Definition"/>
    <w:basedOn w:val="DefaultParagraphFont"/>
    <w:uiPriority w:val="99"/>
    <w:semiHidden/>
    <w:unhideWhenUsed/>
    <w:rsid w:val="00572222"/>
    <w:rPr>
      <w:i/>
      <w:iCs/>
      <w:sz w:val="22"/>
    </w:rPr>
  </w:style>
  <w:style w:type="character" w:styleId="HTMLKeyboard">
    <w:name w:val="HTML Keyboard"/>
    <w:basedOn w:val="DefaultParagraphFont"/>
    <w:uiPriority w:val="99"/>
    <w:semiHidden/>
    <w:unhideWhenUsed/>
    <w:rsid w:val="00572222"/>
    <w:rPr>
      <w:rFonts w:ascii="Consolas" w:hAnsi="Consolas"/>
      <w:sz w:val="22"/>
      <w:szCs w:val="20"/>
    </w:rPr>
  </w:style>
  <w:style w:type="paragraph" w:styleId="HTMLPreformatted">
    <w:name w:val="HTML Preformatted"/>
    <w:basedOn w:val="Normal"/>
    <w:link w:val="HTMLPreformattedChar"/>
    <w:uiPriority w:val="99"/>
    <w:semiHidden/>
    <w:unhideWhenUsed/>
    <w:rsid w:val="00572222"/>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572222"/>
    <w:rPr>
      <w:rFonts w:ascii="Consolas" w:hAnsi="Consolas"/>
      <w:kern w:val="16"/>
      <w:sz w:val="22"/>
      <w14:ligatures w14:val="standardContextual"/>
      <w14:numForm w14:val="oldStyle"/>
      <w14:numSpacing w14:val="proportional"/>
      <w14:cntxtAlts/>
    </w:rPr>
  </w:style>
  <w:style w:type="character" w:styleId="HTMLSample">
    <w:name w:val="HTML Sample"/>
    <w:basedOn w:val="DefaultParagraphFont"/>
    <w:uiPriority w:val="99"/>
    <w:semiHidden/>
    <w:unhideWhenUsed/>
    <w:rsid w:val="00572222"/>
    <w:rPr>
      <w:rFonts w:ascii="Consolas" w:hAnsi="Consolas"/>
      <w:sz w:val="24"/>
      <w:szCs w:val="24"/>
    </w:rPr>
  </w:style>
  <w:style w:type="character" w:styleId="HTMLTypewriter">
    <w:name w:val="HTML Typewriter"/>
    <w:basedOn w:val="DefaultParagraphFont"/>
    <w:uiPriority w:val="99"/>
    <w:semiHidden/>
    <w:unhideWhenUsed/>
    <w:rsid w:val="00572222"/>
    <w:rPr>
      <w:rFonts w:ascii="Consolas" w:hAnsi="Consolas"/>
      <w:sz w:val="22"/>
      <w:szCs w:val="20"/>
    </w:rPr>
  </w:style>
  <w:style w:type="character" w:styleId="HTMLVariable">
    <w:name w:val="HTML Variable"/>
    <w:basedOn w:val="DefaultParagraphFont"/>
    <w:uiPriority w:val="99"/>
    <w:semiHidden/>
    <w:unhideWhenUsed/>
    <w:rsid w:val="00572222"/>
    <w:rPr>
      <w:i/>
      <w:iCs/>
      <w:sz w:val="22"/>
    </w:rPr>
  </w:style>
  <w:style w:type="character" w:styleId="Hyperlink">
    <w:name w:val="Hyperlink"/>
    <w:basedOn w:val="DefaultParagraphFont"/>
    <w:uiPriority w:val="99"/>
    <w:semiHidden/>
    <w:unhideWhenUsed/>
    <w:rsid w:val="000F51EC"/>
    <w:rPr>
      <w:color w:val="1D1C1C" w:themeColor="accent4" w:themeShade="80"/>
      <w:sz w:val="22"/>
      <w:u w:val="single"/>
    </w:rPr>
  </w:style>
  <w:style w:type="paragraph" w:styleId="Index1">
    <w:name w:val="index 1"/>
    <w:basedOn w:val="Normal"/>
    <w:next w:val="Normal"/>
    <w:autoRedefine/>
    <w:uiPriority w:val="99"/>
    <w:semiHidden/>
    <w:unhideWhenUsed/>
    <w:rsid w:val="00572222"/>
    <w:pPr>
      <w:spacing w:after="0" w:line="240" w:lineRule="auto"/>
      <w:ind w:left="200" w:hanging="200"/>
    </w:pPr>
  </w:style>
  <w:style w:type="paragraph" w:styleId="Index2">
    <w:name w:val="index 2"/>
    <w:basedOn w:val="Normal"/>
    <w:next w:val="Normal"/>
    <w:autoRedefine/>
    <w:uiPriority w:val="99"/>
    <w:semiHidden/>
    <w:unhideWhenUsed/>
    <w:rsid w:val="00572222"/>
    <w:pPr>
      <w:spacing w:after="0" w:line="240" w:lineRule="auto"/>
      <w:ind w:left="400" w:hanging="200"/>
    </w:pPr>
  </w:style>
  <w:style w:type="paragraph" w:styleId="Index3">
    <w:name w:val="index 3"/>
    <w:basedOn w:val="Normal"/>
    <w:next w:val="Normal"/>
    <w:autoRedefine/>
    <w:uiPriority w:val="99"/>
    <w:semiHidden/>
    <w:unhideWhenUsed/>
    <w:rsid w:val="00572222"/>
    <w:pPr>
      <w:spacing w:after="0" w:line="240" w:lineRule="auto"/>
      <w:ind w:left="600" w:hanging="200"/>
    </w:pPr>
  </w:style>
  <w:style w:type="paragraph" w:styleId="Index4">
    <w:name w:val="index 4"/>
    <w:basedOn w:val="Normal"/>
    <w:next w:val="Normal"/>
    <w:autoRedefine/>
    <w:uiPriority w:val="99"/>
    <w:semiHidden/>
    <w:unhideWhenUsed/>
    <w:rsid w:val="00572222"/>
    <w:pPr>
      <w:spacing w:after="0" w:line="240" w:lineRule="auto"/>
      <w:ind w:left="800" w:hanging="200"/>
    </w:pPr>
  </w:style>
  <w:style w:type="paragraph" w:styleId="Index5">
    <w:name w:val="index 5"/>
    <w:basedOn w:val="Normal"/>
    <w:next w:val="Normal"/>
    <w:autoRedefine/>
    <w:uiPriority w:val="99"/>
    <w:semiHidden/>
    <w:unhideWhenUsed/>
    <w:rsid w:val="00572222"/>
    <w:pPr>
      <w:spacing w:after="0" w:line="240" w:lineRule="auto"/>
      <w:ind w:left="1000" w:hanging="200"/>
    </w:pPr>
  </w:style>
  <w:style w:type="paragraph" w:styleId="Index6">
    <w:name w:val="index 6"/>
    <w:basedOn w:val="Normal"/>
    <w:next w:val="Normal"/>
    <w:autoRedefine/>
    <w:uiPriority w:val="99"/>
    <w:semiHidden/>
    <w:unhideWhenUsed/>
    <w:rsid w:val="00572222"/>
    <w:pPr>
      <w:spacing w:after="0" w:line="240" w:lineRule="auto"/>
      <w:ind w:left="1200" w:hanging="200"/>
    </w:pPr>
  </w:style>
  <w:style w:type="paragraph" w:styleId="Index7">
    <w:name w:val="index 7"/>
    <w:basedOn w:val="Normal"/>
    <w:next w:val="Normal"/>
    <w:autoRedefine/>
    <w:uiPriority w:val="99"/>
    <w:semiHidden/>
    <w:unhideWhenUsed/>
    <w:rsid w:val="00572222"/>
    <w:pPr>
      <w:spacing w:after="0" w:line="240" w:lineRule="auto"/>
      <w:ind w:left="1400" w:hanging="200"/>
    </w:pPr>
  </w:style>
  <w:style w:type="paragraph" w:styleId="Index8">
    <w:name w:val="index 8"/>
    <w:basedOn w:val="Normal"/>
    <w:next w:val="Normal"/>
    <w:autoRedefine/>
    <w:uiPriority w:val="99"/>
    <w:semiHidden/>
    <w:unhideWhenUsed/>
    <w:rsid w:val="00572222"/>
    <w:pPr>
      <w:spacing w:after="0" w:line="240" w:lineRule="auto"/>
      <w:ind w:left="1600" w:hanging="200"/>
    </w:pPr>
  </w:style>
  <w:style w:type="paragraph" w:styleId="Index9">
    <w:name w:val="index 9"/>
    <w:basedOn w:val="Normal"/>
    <w:next w:val="Normal"/>
    <w:autoRedefine/>
    <w:uiPriority w:val="99"/>
    <w:semiHidden/>
    <w:unhideWhenUsed/>
    <w:rsid w:val="00572222"/>
    <w:pPr>
      <w:spacing w:after="0" w:line="240" w:lineRule="auto"/>
      <w:ind w:left="1800" w:hanging="200"/>
    </w:pPr>
  </w:style>
  <w:style w:type="paragraph" w:styleId="IndexHeading">
    <w:name w:val="index heading"/>
    <w:basedOn w:val="Normal"/>
    <w:next w:val="Index1"/>
    <w:uiPriority w:val="99"/>
    <w:semiHidden/>
    <w:unhideWhenUsed/>
    <w:rsid w:val="00572222"/>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F51EC"/>
    <w:rPr>
      <w:i/>
      <w:iCs/>
      <w:color w:val="381212" w:themeColor="accent1" w:themeShade="BF"/>
      <w:sz w:val="22"/>
    </w:rPr>
  </w:style>
  <w:style w:type="paragraph" w:styleId="IntenseQuote">
    <w:name w:val="Intense Quote"/>
    <w:basedOn w:val="Normal"/>
    <w:next w:val="Normal"/>
    <w:link w:val="IntenseQuoteChar"/>
    <w:uiPriority w:val="30"/>
    <w:semiHidden/>
    <w:qFormat/>
    <w:rsid w:val="000F51EC"/>
    <w:pPr>
      <w:pBdr>
        <w:top w:val="single" w:sz="4" w:space="10" w:color="4B1919" w:themeColor="accent1"/>
        <w:bottom w:val="single" w:sz="4" w:space="10" w:color="4B1919" w:themeColor="accent1"/>
      </w:pBdr>
      <w:spacing w:before="360" w:after="360"/>
      <w:ind w:left="864" w:right="864"/>
      <w:jc w:val="center"/>
    </w:pPr>
    <w:rPr>
      <w:i/>
      <w:iCs/>
      <w:color w:val="381212" w:themeColor="accent1" w:themeShade="BF"/>
    </w:rPr>
  </w:style>
  <w:style w:type="character" w:customStyle="1" w:styleId="IntenseQuoteChar">
    <w:name w:val="Intense Quote Char"/>
    <w:basedOn w:val="DefaultParagraphFont"/>
    <w:link w:val="IntenseQuote"/>
    <w:uiPriority w:val="30"/>
    <w:semiHidden/>
    <w:rsid w:val="000F51EC"/>
    <w:rPr>
      <w:i/>
      <w:iCs/>
      <w:color w:val="381212" w:themeColor="accent1" w:themeShade="BF"/>
    </w:rPr>
  </w:style>
  <w:style w:type="character" w:styleId="IntenseReference">
    <w:name w:val="Intense Reference"/>
    <w:basedOn w:val="DefaultParagraphFont"/>
    <w:uiPriority w:val="32"/>
    <w:semiHidden/>
    <w:qFormat/>
    <w:rsid w:val="000F51EC"/>
    <w:rPr>
      <w:b/>
      <w:bCs/>
      <w:caps w:val="0"/>
      <w:smallCaps/>
      <w:color w:val="381212" w:themeColor="accent1" w:themeShade="BF"/>
      <w:spacing w:val="5"/>
      <w:sz w:val="22"/>
    </w:rPr>
  </w:style>
  <w:style w:type="table" w:styleId="LightGrid">
    <w:name w:val="Light Grid"/>
    <w:basedOn w:val="TableNorma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18" w:space="0" w:color="4B1919" w:themeColor="accent1"/>
          <w:right w:val="single" w:sz="8" w:space="0" w:color="4B1919" w:themeColor="accent1"/>
          <w:insideH w:val="nil"/>
          <w:insideV w:val="single" w:sz="8" w:space="0" w:color="4B191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insideH w:val="nil"/>
          <w:insideV w:val="single" w:sz="8" w:space="0" w:color="4B191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shd w:val="clear" w:color="auto" w:fill="E5B3B3" w:themeFill="accent1" w:themeFillTint="3F"/>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shd w:val="clear" w:color="auto" w:fill="E5B3B3" w:themeFill="accent1" w:themeFillTint="3F"/>
      </w:tcPr>
    </w:tblStylePr>
    <w:tblStylePr w:type="band2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tcPr>
    </w:tblStylePr>
  </w:style>
  <w:style w:type="table" w:styleId="LightGrid-Accent2">
    <w:name w:val="Light Grid Accent 2"/>
    <w:basedOn w:val="TableNormal"/>
    <w:uiPriority w:val="62"/>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18" w:space="0" w:color="FFD966" w:themeColor="accent2"/>
          <w:right w:val="single" w:sz="8" w:space="0" w:color="FFD966" w:themeColor="accent2"/>
          <w:insideH w:val="nil"/>
          <w:insideV w:val="single" w:sz="8" w:space="0" w:color="FFD96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insideH w:val="nil"/>
          <w:insideV w:val="single" w:sz="8" w:space="0" w:color="FFD96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shd w:val="clear" w:color="auto" w:fill="FFF5D9" w:themeFill="accent2" w:themeFillTint="3F"/>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shd w:val="clear" w:color="auto" w:fill="FFF5D9" w:themeFill="accent2" w:themeFillTint="3F"/>
      </w:tcPr>
    </w:tblStylePr>
    <w:tblStylePr w:type="band2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tcPr>
    </w:tblStylePr>
  </w:style>
  <w:style w:type="table" w:styleId="LightGrid-Accent3">
    <w:name w:val="Light Grid Accent 3"/>
    <w:basedOn w:val="TableNormal"/>
    <w:uiPriority w:val="62"/>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18" w:space="0" w:color="85CDC1" w:themeColor="accent3"/>
          <w:right w:val="single" w:sz="8" w:space="0" w:color="85CDC1" w:themeColor="accent3"/>
          <w:insideH w:val="nil"/>
          <w:insideV w:val="single" w:sz="8" w:space="0" w:color="85CDC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insideH w:val="nil"/>
          <w:insideV w:val="single" w:sz="8" w:space="0" w:color="85CDC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shd w:val="clear" w:color="auto" w:fill="E0F2EF" w:themeFill="accent3" w:themeFillTint="3F"/>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shd w:val="clear" w:color="auto" w:fill="E0F2EF" w:themeFill="accent3" w:themeFillTint="3F"/>
      </w:tcPr>
    </w:tblStylePr>
    <w:tblStylePr w:type="band2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tcPr>
    </w:tblStylePr>
  </w:style>
  <w:style w:type="table" w:styleId="LightGrid-Accent4">
    <w:name w:val="Light Grid Accent 4"/>
    <w:basedOn w:val="TableNormal"/>
    <w:uiPriority w:val="62"/>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18" w:space="0" w:color="3B3838" w:themeColor="accent4"/>
          <w:right w:val="single" w:sz="8" w:space="0" w:color="3B3838" w:themeColor="accent4"/>
          <w:insideH w:val="nil"/>
          <w:insideV w:val="single" w:sz="8" w:space="0" w:color="3B383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insideH w:val="nil"/>
          <w:insideV w:val="single" w:sz="8" w:space="0" w:color="3B383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shd w:val="clear" w:color="auto" w:fill="CFCCCC" w:themeFill="accent4" w:themeFillTint="3F"/>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shd w:val="clear" w:color="auto" w:fill="CFCCCC" w:themeFill="accent4" w:themeFillTint="3F"/>
      </w:tcPr>
    </w:tblStylePr>
    <w:tblStylePr w:type="band2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tcPr>
    </w:tblStylePr>
  </w:style>
  <w:style w:type="table" w:styleId="LightGrid-Accent5">
    <w:name w:val="Light Grid Accent 5"/>
    <w:basedOn w:val="TableNormal"/>
    <w:uiPriority w:val="62"/>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18" w:space="0" w:color="FFFFFF" w:themeColor="accent5"/>
          <w:right w:val="single" w:sz="8" w:space="0" w:color="FFFFFF" w:themeColor="accent5"/>
          <w:insideH w:val="nil"/>
          <w:insideV w:val="single" w:sz="8" w:space="0" w:color="FFFFF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insideH w:val="nil"/>
          <w:insideV w:val="single" w:sz="8" w:space="0" w:color="FFFFF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shd w:val="clear" w:color="auto" w:fill="FFFFFF" w:themeFill="accent5" w:themeFillTint="3F"/>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shd w:val="clear" w:color="auto" w:fill="FFFFFF" w:themeFill="accent5" w:themeFillTint="3F"/>
      </w:tcPr>
    </w:tblStylePr>
    <w:tblStylePr w:type="band2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tcPr>
    </w:tblStylePr>
  </w:style>
  <w:style w:type="table" w:styleId="LightGrid-Accent6">
    <w:name w:val="Light Grid Accent 6"/>
    <w:basedOn w:val="TableNormal"/>
    <w:uiPriority w:val="62"/>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18" w:space="0" w:color="FFFFFF" w:themeColor="accent6"/>
          <w:right w:val="single" w:sz="8" w:space="0" w:color="FFFFFF" w:themeColor="accent6"/>
          <w:insideH w:val="nil"/>
          <w:insideV w:val="single" w:sz="8" w:space="0" w:color="FFFF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insideH w:val="nil"/>
          <w:insideV w:val="single" w:sz="8" w:space="0" w:color="FFFF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shd w:val="clear" w:color="auto" w:fill="FFFFFF" w:themeFill="accent6" w:themeFillTint="3F"/>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shd w:val="clear" w:color="auto" w:fill="FFFFFF" w:themeFill="accent6" w:themeFillTint="3F"/>
      </w:tcPr>
    </w:tblStylePr>
    <w:tblStylePr w:type="band2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tcPr>
    </w:tblStylePr>
  </w:style>
  <w:style w:type="table" w:styleId="LightList">
    <w:name w:val="Light List"/>
    <w:basedOn w:val="TableNorma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pPr>
        <w:spacing w:before="0" w:after="0" w:line="240" w:lineRule="auto"/>
      </w:pPr>
      <w:rPr>
        <w:b/>
        <w:bCs/>
        <w:color w:val="FFFFFF" w:themeColor="background1"/>
      </w:rPr>
      <w:tblPr/>
      <w:tcPr>
        <w:shd w:val="clear" w:color="auto" w:fill="4B1919" w:themeFill="accent1"/>
      </w:tcPr>
    </w:tblStylePr>
    <w:tblStylePr w:type="lastRow">
      <w:pPr>
        <w:spacing w:before="0" w:after="0" w:line="240" w:lineRule="auto"/>
      </w:pPr>
      <w:rPr>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tcBorders>
      </w:tcPr>
    </w:tblStylePr>
    <w:tblStylePr w:type="firstCol">
      <w:rPr>
        <w:b/>
        <w:bCs/>
      </w:rPr>
    </w:tblStylePr>
    <w:tblStylePr w:type="lastCol">
      <w:rPr>
        <w:b/>
        <w:bCs/>
      </w:r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style>
  <w:style w:type="table" w:styleId="LightList-Accent2">
    <w:name w:val="Light List Accent 2"/>
    <w:basedOn w:val="TableNormal"/>
    <w:uiPriority w:val="61"/>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pPr>
        <w:spacing w:before="0" w:after="0" w:line="240" w:lineRule="auto"/>
      </w:pPr>
      <w:rPr>
        <w:b/>
        <w:bCs/>
        <w:color w:val="FFFFFF" w:themeColor="background1"/>
      </w:rPr>
      <w:tblPr/>
      <w:tcPr>
        <w:shd w:val="clear" w:color="auto" w:fill="FFD966" w:themeFill="accent2"/>
      </w:tcPr>
    </w:tblStylePr>
    <w:tblStylePr w:type="lastRow">
      <w:pPr>
        <w:spacing w:before="0" w:after="0" w:line="240" w:lineRule="auto"/>
      </w:pPr>
      <w:rPr>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tcBorders>
      </w:tcPr>
    </w:tblStylePr>
    <w:tblStylePr w:type="firstCol">
      <w:rPr>
        <w:b/>
        <w:bCs/>
      </w:rPr>
    </w:tblStylePr>
    <w:tblStylePr w:type="lastCol">
      <w:rPr>
        <w:b/>
        <w:bCs/>
      </w:r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style>
  <w:style w:type="table" w:styleId="LightList-Accent3">
    <w:name w:val="Light List Accent 3"/>
    <w:basedOn w:val="TableNormal"/>
    <w:uiPriority w:val="61"/>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pPr>
        <w:spacing w:before="0" w:after="0" w:line="240" w:lineRule="auto"/>
      </w:pPr>
      <w:rPr>
        <w:b/>
        <w:bCs/>
        <w:color w:val="FFFFFF" w:themeColor="background1"/>
      </w:rPr>
      <w:tblPr/>
      <w:tcPr>
        <w:shd w:val="clear" w:color="auto" w:fill="85CDC1" w:themeFill="accent3"/>
      </w:tcPr>
    </w:tblStylePr>
    <w:tblStylePr w:type="lastRow">
      <w:pPr>
        <w:spacing w:before="0" w:after="0" w:line="240" w:lineRule="auto"/>
      </w:pPr>
      <w:rPr>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tcBorders>
      </w:tcPr>
    </w:tblStylePr>
    <w:tblStylePr w:type="firstCol">
      <w:rPr>
        <w:b/>
        <w:bCs/>
      </w:rPr>
    </w:tblStylePr>
    <w:tblStylePr w:type="lastCol">
      <w:rPr>
        <w:b/>
        <w:bCs/>
      </w:r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style>
  <w:style w:type="table" w:styleId="LightList-Accent4">
    <w:name w:val="Light List Accent 4"/>
    <w:basedOn w:val="TableNormal"/>
    <w:uiPriority w:val="61"/>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pPr>
        <w:spacing w:before="0" w:after="0" w:line="240" w:lineRule="auto"/>
      </w:pPr>
      <w:rPr>
        <w:b/>
        <w:bCs/>
        <w:color w:val="FFFFFF" w:themeColor="background1"/>
      </w:rPr>
      <w:tblPr/>
      <w:tcPr>
        <w:shd w:val="clear" w:color="auto" w:fill="3B3838" w:themeFill="accent4"/>
      </w:tcPr>
    </w:tblStylePr>
    <w:tblStylePr w:type="lastRow">
      <w:pPr>
        <w:spacing w:before="0" w:after="0" w:line="240" w:lineRule="auto"/>
      </w:pPr>
      <w:rPr>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tcBorders>
      </w:tcPr>
    </w:tblStylePr>
    <w:tblStylePr w:type="firstCol">
      <w:rPr>
        <w:b/>
        <w:bCs/>
      </w:rPr>
    </w:tblStylePr>
    <w:tblStylePr w:type="lastCol">
      <w:rPr>
        <w:b/>
        <w:bCs/>
      </w:r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style>
  <w:style w:type="table" w:styleId="LightList-Accent5">
    <w:name w:val="Light List Accent 5"/>
    <w:basedOn w:val="TableNormal"/>
    <w:uiPriority w:val="61"/>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pPr>
        <w:spacing w:before="0" w:after="0" w:line="240" w:lineRule="auto"/>
      </w:pPr>
      <w:rPr>
        <w:b/>
        <w:bCs/>
        <w:color w:val="FFFFFF" w:themeColor="background1"/>
      </w:rPr>
      <w:tblPr/>
      <w:tcPr>
        <w:shd w:val="clear" w:color="auto" w:fill="FFFFFF" w:themeFill="accent5"/>
      </w:tcPr>
    </w:tblStylePr>
    <w:tblStylePr w:type="lastRow">
      <w:pPr>
        <w:spacing w:before="0" w:after="0" w:line="240" w:lineRule="auto"/>
      </w:pPr>
      <w:rPr>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tcBorders>
      </w:tcPr>
    </w:tblStylePr>
    <w:tblStylePr w:type="firstCol">
      <w:rPr>
        <w:b/>
        <w:bCs/>
      </w:rPr>
    </w:tblStylePr>
    <w:tblStylePr w:type="lastCol">
      <w:rPr>
        <w:b/>
        <w:bCs/>
      </w:r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style>
  <w:style w:type="table" w:styleId="LightList-Accent6">
    <w:name w:val="Light List Accent 6"/>
    <w:basedOn w:val="TableNormal"/>
    <w:uiPriority w:val="61"/>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pPr>
        <w:spacing w:before="0" w:after="0" w:line="240" w:lineRule="auto"/>
      </w:pPr>
      <w:rPr>
        <w:b/>
        <w:bCs/>
        <w:color w:val="FFFFFF" w:themeColor="background1"/>
      </w:rPr>
      <w:tblPr/>
      <w:tcPr>
        <w:shd w:val="clear" w:color="auto" w:fill="FFFFFF" w:themeFill="accent6"/>
      </w:tcPr>
    </w:tblStylePr>
    <w:tblStylePr w:type="lastRow">
      <w:pPr>
        <w:spacing w:before="0" w:after="0" w:line="240" w:lineRule="auto"/>
      </w:pPr>
      <w:rPr>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tcBorders>
      </w:tcPr>
    </w:tblStylePr>
    <w:tblStylePr w:type="firstCol">
      <w:rPr>
        <w:b/>
        <w:bCs/>
      </w:rPr>
    </w:tblStylePr>
    <w:tblStylePr w:type="lastCol">
      <w:rPr>
        <w:b/>
        <w:bCs/>
      </w:r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style>
  <w:style w:type="table" w:styleId="LightShading">
    <w:name w:val="Light Shading"/>
    <w:basedOn w:val="TableNorma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72222"/>
    <w:pPr>
      <w:spacing w:after="0" w:line="240" w:lineRule="auto"/>
    </w:pPr>
    <w:rPr>
      <w:color w:val="381212" w:themeColor="accent1" w:themeShade="BF"/>
    </w:rPr>
    <w:tblPr>
      <w:tblStyleRowBandSize w:val="1"/>
      <w:tblStyleColBandSize w:val="1"/>
      <w:tblBorders>
        <w:top w:val="single" w:sz="8" w:space="0" w:color="4B1919" w:themeColor="accent1"/>
        <w:bottom w:val="single" w:sz="8" w:space="0" w:color="4B1919" w:themeColor="accent1"/>
      </w:tblBorders>
    </w:tblPr>
    <w:tblStylePr w:type="fir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la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left w:val="nil"/>
          <w:right w:val="nil"/>
          <w:insideH w:val="nil"/>
          <w:insideV w:val="nil"/>
        </w:tcBorders>
        <w:shd w:val="clear" w:color="auto" w:fill="E5B3B3" w:themeFill="accent1" w:themeFillTint="3F"/>
      </w:tcPr>
    </w:tblStylePr>
  </w:style>
  <w:style w:type="table" w:styleId="LightShading-Accent2">
    <w:name w:val="Light Shading Accent 2"/>
    <w:basedOn w:val="TableNormal"/>
    <w:uiPriority w:val="60"/>
    <w:semiHidden/>
    <w:unhideWhenUsed/>
    <w:rsid w:val="00572222"/>
    <w:pPr>
      <w:spacing w:after="0" w:line="240" w:lineRule="auto"/>
    </w:pPr>
    <w:rPr>
      <w:color w:val="FFC20C" w:themeColor="accent2" w:themeShade="BF"/>
    </w:rPr>
    <w:tblPr>
      <w:tblStyleRowBandSize w:val="1"/>
      <w:tblStyleColBandSize w:val="1"/>
      <w:tblBorders>
        <w:top w:val="single" w:sz="8" w:space="0" w:color="FFD966" w:themeColor="accent2"/>
        <w:bottom w:val="single" w:sz="8" w:space="0" w:color="FFD966" w:themeColor="accent2"/>
      </w:tblBorders>
    </w:tblPr>
    <w:tblStylePr w:type="fir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la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left w:val="nil"/>
          <w:right w:val="nil"/>
          <w:insideH w:val="nil"/>
          <w:insideV w:val="nil"/>
        </w:tcBorders>
        <w:shd w:val="clear" w:color="auto" w:fill="FFF5D9" w:themeFill="accent2" w:themeFillTint="3F"/>
      </w:tcPr>
    </w:tblStylePr>
  </w:style>
  <w:style w:type="table" w:styleId="LightShading-Accent3">
    <w:name w:val="Light Shading Accent 3"/>
    <w:basedOn w:val="TableNormal"/>
    <w:uiPriority w:val="60"/>
    <w:semiHidden/>
    <w:unhideWhenUsed/>
    <w:rsid w:val="00572222"/>
    <w:pPr>
      <w:spacing w:after="0" w:line="240" w:lineRule="auto"/>
    </w:pPr>
    <w:rPr>
      <w:color w:val="49B3A1" w:themeColor="accent3" w:themeShade="BF"/>
    </w:rPr>
    <w:tblPr>
      <w:tblStyleRowBandSize w:val="1"/>
      <w:tblStyleColBandSize w:val="1"/>
      <w:tblBorders>
        <w:top w:val="single" w:sz="8" w:space="0" w:color="85CDC1" w:themeColor="accent3"/>
        <w:bottom w:val="single" w:sz="8" w:space="0" w:color="85CDC1" w:themeColor="accent3"/>
      </w:tblBorders>
    </w:tblPr>
    <w:tblStylePr w:type="fir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la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left w:val="nil"/>
          <w:right w:val="nil"/>
          <w:insideH w:val="nil"/>
          <w:insideV w:val="nil"/>
        </w:tcBorders>
        <w:shd w:val="clear" w:color="auto" w:fill="E0F2EF" w:themeFill="accent3" w:themeFillTint="3F"/>
      </w:tcPr>
    </w:tblStylePr>
  </w:style>
  <w:style w:type="table" w:styleId="LightShading-Accent4">
    <w:name w:val="Light Shading Accent 4"/>
    <w:basedOn w:val="TableNormal"/>
    <w:uiPriority w:val="60"/>
    <w:semiHidden/>
    <w:unhideWhenUsed/>
    <w:rsid w:val="00572222"/>
    <w:pPr>
      <w:spacing w:after="0" w:line="240" w:lineRule="auto"/>
    </w:pPr>
    <w:rPr>
      <w:color w:val="2C2A2A" w:themeColor="accent4" w:themeShade="BF"/>
    </w:rPr>
    <w:tblPr>
      <w:tblStyleRowBandSize w:val="1"/>
      <w:tblStyleColBandSize w:val="1"/>
      <w:tblBorders>
        <w:top w:val="single" w:sz="8" w:space="0" w:color="3B3838" w:themeColor="accent4"/>
        <w:bottom w:val="single" w:sz="8" w:space="0" w:color="3B3838" w:themeColor="accent4"/>
      </w:tblBorders>
    </w:tblPr>
    <w:tblStylePr w:type="fir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la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left w:val="nil"/>
          <w:right w:val="nil"/>
          <w:insideH w:val="nil"/>
          <w:insideV w:val="nil"/>
        </w:tcBorders>
        <w:shd w:val="clear" w:color="auto" w:fill="CFCCCC" w:themeFill="accent4" w:themeFillTint="3F"/>
      </w:tcPr>
    </w:tblStylePr>
  </w:style>
  <w:style w:type="table" w:styleId="LightShading-Accent5">
    <w:name w:val="Light Shading Accent 5"/>
    <w:basedOn w:val="TableNormal"/>
    <w:uiPriority w:val="60"/>
    <w:semiHidden/>
    <w:unhideWhenUsed/>
    <w:rsid w:val="00572222"/>
    <w:pPr>
      <w:spacing w:after="0" w:line="240" w:lineRule="auto"/>
    </w:pPr>
    <w:rPr>
      <w:color w:val="BFBFBF" w:themeColor="accent5" w:themeShade="BF"/>
    </w:rPr>
    <w:tblPr>
      <w:tblStyleRowBandSize w:val="1"/>
      <w:tblStyleColBandSize w:val="1"/>
      <w:tblBorders>
        <w:top w:val="single" w:sz="8" w:space="0" w:color="FFFFFF" w:themeColor="accent5"/>
        <w:bottom w:val="single" w:sz="8" w:space="0" w:color="FFFFFF" w:themeColor="accent5"/>
      </w:tblBorders>
    </w:tblPr>
    <w:tblStylePr w:type="fir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la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left w:val="nil"/>
          <w:right w:val="nil"/>
          <w:insideH w:val="nil"/>
          <w:insideV w:val="nil"/>
        </w:tcBorders>
        <w:shd w:val="clear" w:color="auto" w:fill="FFFFFF" w:themeFill="accent5" w:themeFillTint="3F"/>
      </w:tcPr>
    </w:tblStylePr>
  </w:style>
  <w:style w:type="table" w:styleId="LightShading-Accent6">
    <w:name w:val="Light Shading Accent 6"/>
    <w:basedOn w:val="TableNormal"/>
    <w:uiPriority w:val="60"/>
    <w:semiHidden/>
    <w:unhideWhenUsed/>
    <w:rsid w:val="00572222"/>
    <w:pPr>
      <w:spacing w:after="0" w:line="240" w:lineRule="auto"/>
    </w:pPr>
    <w:rPr>
      <w:color w:val="BFBFBF" w:themeColor="accent6" w:themeShade="BF"/>
    </w:rPr>
    <w:tblPr>
      <w:tblStyleRowBandSize w:val="1"/>
      <w:tblStyleColBandSize w:val="1"/>
      <w:tblBorders>
        <w:top w:val="single" w:sz="8" w:space="0" w:color="FFFFFF" w:themeColor="accent6"/>
        <w:bottom w:val="single" w:sz="8" w:space="0" w:color="FFFFFF" w:themeColor="accent6"/>
      </w:tblBorders>
    </w:tblPr>
    <w:tblStylePr w:type="fir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la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left w:val="nil"/>
          <w:right w:val="nil"/>
          <w:insideH w:val="nil"/>
          <w:insideV w:val="nil"/>
        </w:tcBorders>
        <w:shd w:val="clear" w:color="auto" w:fill="FFFFFF" w:themeFill="accent6" w:themeFillTint="3F"/>
      </w:tcPr>
    </w:tblStylePr>
  </w:style>
  <w:style w:type="character" w:styleId="LineNumber">
    <w:name w:val="line number"/>
    <w:basedOn w:val="DefaultParagraphFont"/>
    <w:uiPriority w:val="99"/>
    <w:semiHidden/>
    <w:unhideWhenUsed/>
    <w:rsid w:val="00572222"/>
    <w:rPr>
      <w:sz w:val="22"/>
    </w:rPr>
  </w:style>
  <w:style w:type="paragraph" w:styleId="List">
    <w:name w:val="List"/>
    <w:basedOn w:val="Normal"/>
    <w:uiPriority w:val="99"/>
    <w:semiHidden/>
    <w:unhideWhenUsed/>
    <w:rsid w:val="00572222"/>
    <w:pPr>
      <w:ind w:left="360" w:hanging="360"/>
      <w:contextualSpacing/>
    </w:pPr>
  </w:style>
  <w:style w:type="paragraph" w:styleId="List2">
    <w:name w:val="List 2"/>
    <w:basedOn w:val="Normal"/>
    <w:uiPriority w:val="99"/>
    <w:semiHidden/>
    <w:unhideWhenUsed/>
    <w:rsid w:val="00572222"/>
    <w:pPr>
      <w:ind w:left="720" w:hanging="360"/>
      <w:contextualSpacing/>
    </w:pPr>
  </w:style>
  <w:style w:type="paragraph" w:styleId="List3">
    <w:name w:val="List 3"/>
    <w:basedOn w:val="Normal"/>
    <w:uiPriority w:val="99"/>
    <w:semiHidden/>
    <w:unhideWhenUsed/>
    <w:rsid w:val="00572222"/>
    <w:pPr>
      <w:ind w:left="1080" w:hanging="360"/>
      <w:contextualSpacing/>
    </w:pPr>
  </w:style>
  <w:style w:type="paragraph" w:styleId="List4">
    <w:name w:val="List 4"/>
    <w:basedOn w:val="Normal"/>
    <w:uiPriority w:val="99"/>
    <w:semiHidden/>
    <w:unhideWhenUsed/>
    <w:rsid w:val="00572222"/>
    <w:pPr>
      <w:ind w:left="1440" w:hanging="360"/>
      <w:contextualSpacing/>
    </w:pPr>
  </w:style>
  <w:style w:type="paragraph" w:styleId="List5">
    <w:name w:val="List 5"/>
    <w:basedOn w:val="Normal"/>
    <w:uiPriority w:val="99"/>
    <w:semiHidden/>
    <w:unhideWhenUsed/>
    <w:rsid w:val="00572222"/>
    <w:pPr>
      <w:ind w:left="1800" w:hanging="360"/>
      <w:contextualSpacing/>
    </w:pPr>
  </w:style>
  <w:style w:type="paragraph" w:styleId="ListBullet">
    <w:name w:val="List Bullet"/>
    <w:basedOn w:val="Normal"/>
    <w:uiPriority w:val="99"/>
    <w:semiHidden/>
    <w:unhideWhenUsed/>
    <w:rsid w:val="00572222"/>
    <w:pPr>
      <w:numPr>
        <w:numId w:val="1"/>
      </w:numPr>
      <w:contextualSpacing/>
    </w:pPr>
  </w:style>
  <w:style w:type="paragraph" w:styleId="ListBullet2">
    <w:name w:val="List Bullet 2"/>
    <w:basedOn w:val="Normal"/>
    <w:uiPriority w:val="99"/>
    <w:semiHidden/>
    <w:unhideWhenUsed/>
    <w:rsid w:val="00572222"/>
    <w:pPr>
      <w:numPr>
        <w:numId w:val="2"/>
      </w:numPr>
      <w:contextualSpacing/>
    </w:pPr>
  </w:style>
  <w:style w:type="paragraph" w:styleId="ListBullet3">
    <w:name w:val="List Bullet 3"/>
    <w:basedOn w:val="Normal"/>
    <w:uiPriority w:val="99"/>
    <w:semiHidden/>
    <w:unhideWhenUsed/>
    <w:rsid w:val="00572222"/>
    <w:pPr>
      <w:numPr>
        <w:numId w:val="3"/>
      </w:numPr>
      <w:contextualSpacing/>
    </w:pPr>
  </w:style>
  <w:style w:type="paragraph" w:styleId="ListBullet4">
    <w:name w:val="List Bullet 4"/>
    <w:basedOn w:val="Normal"/>
    <w:uiPriority w:val="99"/>
    <w:semiHidden/>
    <w:unhideWhenUsed/>
    <w:rsid w:val="00572222"/>
    <w:pPr>
      <w:numPr>
        <w:numId w:val="4"/>
      </w:numPr>
      <w:contextualSpacing/>
    </w:pPr>
  </w:style>
  <w:style w:type="paragraph" w:styleId="ListBullet5">
    <w:name w:val="List Bullet 5"/>
    <w:basedOn w:val="Normal"/>
    <w:uiPriority w:val="99"/>
    <w:semiHidden/>
    <w:unhideWhenUsed/>
    <w:rsid w:val="00572222"/>
    <w:pPr>
      <w:numPr>
        <w:numId w:val="5"/>
      </w:numPr>
      <w:contextualSpacing/>
    </w:pPr>
  </w:style>
  <w:style w:type="paragraph" w:styleId="ListContinue">
    <w:name w:val="List Continue"/>
    <w:basedOn w:val="Normal"/>
    <w:uiPriority w:val="99"/>
    <w:semiHidden/>
    <w:unhideWhenUsed/>
    <w:rsid w:val="00572222"/>
    <w:pPr>
      <w:spacing w:after="120"/>
      <w:ind w:left="360"/>
      <w:contextualSpacing/>
    </w:pPr>
  </w:style>
  <w:style w:type="paragraph" w:styleId="ListContinue2">
    <w:name w:val="List Continue 2"/>
    <w:basedOn w:val="Normal"/>
    <w:uiPriority w:val="99"/>
    <w:semiHidden/>
    <w:unhideWhenUsed/>
    <w:rsid w:val="00572222"/>
    <w:pPr>
      <w:spacing w:after="120"/>
      <w:ind w:left="720"/>
      <w:contextualSpacing/>
    </w:pPr>
  </w:style>
  <w:style w:type="paragraph" w:styleId="ListContinue3">
    <w:name w:val="List Continue 3"/>
    <w:basedOn w:val="Normal"/>
    <w:uiPriority w:val="99"/>
    <w:semiHidden/>
    <w:unhideWhenUsed/>
    <w:rsid w:val="00572222"/>
    <w:pPr>
      <w:spacing w:after="120"/>
      <w:ind w:left="1080"/>
      <w:contextualSpacing/>
    </w:pPr>
  </w:style>
  <w:style w:type="paragraph" w:styleId="ListContinue4">
    <w:name w:val="List Continue 4"/>
    <w:basedOn w:val="Normal"/>
    <w:uiPriority w:val="99"/>
    <w:semiHidden/>
    <w:unhideWhenUsed/>
    <w:rsid w:val="00572222"/>
    <w:pPr>
      <w:spacing w:after="120"/>
      <w:ind w:left="1440"/>
      <w:contextualSpacing/>
    </w:pPr>
  </w:style>
  <w:style w:type="paragraph" w:styleId="ListContinue5">
    <w:name w:val="List Continue 5"/>
    <w:basedOn w:val="Normal"/>
    <w:uiPriority w:val="99"/>
    <w:semiHidden/>
    <w:unhideWhenUsed/>
    <w:rsid w:val="00572222"/>
    <w:pPr>
      <w:spacing w:after="120"/>
      <w:ind w:left="1800"/>
      <w:contextualSpacing/>
    </w:pPr>
  </w:style>
  <w:style w:type="paragraph" w:styleId="ListNumber">
    <w:name w:val="List Number"/>
    <w:basedOn w:val="Normal"/>
    <w:uiPriority w:val="99"/>
    <w:semiHidden/>
    <w:unhideWhenUsed/>
    <w:rsid w:val="00572222"/>
    <w:pPr>
      <w:numPr>
        <w:numId w:val="6"/>
      </w:numPr>
      <w:contextualSpacing/>
    </w:pPr>
  </w:style>
  <w:style w:type="paragraph" w:styleId="ListNumber2">
    <w:name w:val="List Number 2"/>
    <w:basedOn w:val="Normal"/>
    <w:uiPriority w:val="99"/>
    <w:semiHidden/>
    <w:unhideWhenUsed/>
    <w:rsid w:val="00572222"/>
    <w:pPr>
      <w:numPr>
        <w:numId w:val="7"/>
      </w:numPr>
      <w:contextualSpacing/>
    </w:pPr>
  </w:style>
  <w:style w:type="paragraph" w:styleId="ListNumber3">
    <w:name w:val="List Number 3"/>
    <w:basedOn w:val="Normal"/>
    <w:uiPriority w:val="99"/>
    <w:semiHidden/>
    <w:unhideWhenUsed/>
    <w:rsid w:val="00572222"/>
    <w:pPr>
      <w:numPr>
        <w:numId w:val="8"/>
      </w:numPr>
      <w:contextualSpacing/>
    </w:pPr>
  </w:style>
  <w:style w:type="paragraph" w:styleId="ListNumber4">
    <w:name w:val="List Number 4"/>
    <w:basedOn w:val="Normal"/>
    <w:uiPriority w:val="99"/>
    <w:semiHidden/>
    <w:unhideWhenUsed/>
    <w:rsid w:val="00572222"/>
    <w:pPr>
      <w:numPr>
        <w:numId w:val="9"/>
      </w:numPr>
      <w:contextualSpacing/>
    </w:pPr>
  </w:style>
  <w:style w:type="paragraph" w:styleId="ListNumber5">
    <w:name w:val="List Number 5"/>
    <w:basedOn w:val="Normal"/>
    <w:uiPriority w:val="99"/>
    <w:semiHidden/>
    <w:unhideWhenUsed/>
    <w:rsid w:val="00572222"/>
    <w:pPr>
      <w:numPr>
        <w:numId w:val="10"/>
      </w:numPr>
      <w:contextualSpacing/>
    </w:pPr>
  </w:style>
  <w:style w:type="paragraph" w:styleId="ListParagraph">
    <w:name w:val="List Paragraph"/>
    <w:basedOn w:val="Normal"/>
    <w:uiPriority w:val="34"/>
    <w:semiHidden/>
    <w:qFormat/>
    <w:rsid w:val="00572222"/>
    <w:pPr>
      <w:ind w:left="720"/>
      <w:contextualSpacing/>
    </w:pPr>
  </w:style>
  <w:style w:type="table" w:styleId="ListTable1Light">
    <w:name w:val="List Table 1 Light"/>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C14646" w:themeColor="accent1" w:themeTint="99"/>
        </w:tcBorders>
      </w:tcPr>
    </w:tblStylePr>
    <w:tblStylePr w:type="lastRow">
      <w:rPr>
        <w:b/>
        <w:bCs/>
      </w:rPr>
      <w:tblPr/>
      <w:tcPr>
        <w:tcBorders>
          <w:top w:val="sing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1Light-Accent2">
    <w:name w:val="List Table 1 Light Accent 2"/>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E7A3" w:themeColor="accent2" w:themeTint="99"/>
        </w:tcBorders>
      </w:tcPr>
    </w:tblStylePr>
    <w:tblStylePr w:type="lastRow">
      <w:rPr>
        <w:b/>
        <w:bCs/>
      </w:rPr>
      <w:tblPr/>
      <w:tcPr>
        <w:tcBorders>
          <w:top w:val="sing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1Light-Accent3">
    <w:name w:val="List Table 1 Light Accent 3"/>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B5E1D9" w:themeColor="accent3" w:themeTint="99"/>
        </w:tcBorders>
      </w:tcPr>
    </w:tblStylePr>
    <w:tblStylePr w:type="lastRow">
      <w:rPr>
        <w:b/>
        <w:bCs/>
      </w:rPr>
      <w:tblPr/>
      <w:tcPr>
        <w:tcBorders>
          <w:top w:val="sing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1Light-Accent4">
    <w:name w:val="List Table 1 Light Accent 4"/>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8B8585" w:themeColor="accent4" w:themeTint="99"/>
        </w:tcBorders>
      </w:tcPr>
    </w:tblStylePr>
    <w:tblStylePr w:type="lastRow">
      <w:rPr>
        <w:b/>
        <w:bCs/>
      </w:rPr>
      <w:tblPr/>
      <w:tcPr>
        <w:tcBorders>
          <w:top w:val="sing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1Light-Accent5">
    <w:name w:val="List Table 1 Light Accent 5"/>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5" w:themeTint="99"/>
        </w:tcBorders>
      </w:tcPr>
    </w:tblStylePr>
    <w:tblStylePr w:type="lastRow">
      <w:rPr>
        <w:b/>
        <w:bCs/>
      </w:rPr>
      <w:tblPr/>
      <w:tcPr>
        <w:tcBorders>
          <w:top w:val="sing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1Light-Accent6">
    <w:name w:val="List Table 1 Light Accent 6"/>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6" w:themeTint="99"/>
        </w:tcBorders>
      </w:tcPr>
    </w:tblStylePr>
    <w:tblStylePr w:type="lastRow">
      <w:rPr>
        <w:b/>
        <w:bCs/>
      </w:rPr>
      <w:tblPr/>
      <w:tcPr>
        <w:tcBorders>
          <w:top w:val="sing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2">
    <w:name w:val="List Table 2"/>
    <w:basedOn w:val="TableNorma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72222"/>
    <w:pPr>
      <w:spacing w:after="0" w:line="240" w:lineRule="auto"/>
    </w:pPr>
    <w:tblPr>
      <w:tblStyleRowBandSize w:val="1"/>
      <w:tblStyleColBandSize w:val="1"/>
      <w:tblBorders>
        <w:top w:val="single" w:sz="4" w:space="0" w:color="C14646" w:themeColor="accent1" w:themeTint="99"/>
        <w:bottom w:val="single" w:sz="4" w:space="0" w:color="C14646" w:themeColor="accent1" w:themeTint="99"/>
        <w:insideH w:val="single" w:sz="4" w:space="0" w:color="C14646"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2-Accent2">
    <w:name w:val="List Table 2 Accent 2"/>
    <w:basedOn w:val="TableNormal"/>
    <w:uiPriority w:val="47"/>
    <w:rsid w:val="00572222"/>
    <w:pPr>
      <w:spacing w:after="0" w:line="240" w:lineRule="auto"/>
    </w:pPr>
    <w:tblPr>
      <w:tblStyleRowBandSize w:val="1"/>
      <w:tblStyleColBandSize w:val="1"/>
      <w:tblBorders>
        <w:top w:val="single" w:sz="4" w:space="0" w:color="FFE7A3" w:themeColor="accent2" w:themeTint="99"/>
        <w:bottom w:val="single" w:sz="4" w:space="0" w:color="FFE7A3" w:themeColor="accent2" w:themeTint="99"/>
        <w:insideH w:val="single" w:sz="4" w:space="0" w:color="FFE7A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2-Accent3">
    <w:name w:val="List Table 2 Accent 3"/>
    <w:basedOn w:val="TableNormal"/>
    <w:uiPriority w:val="47"/>
    <w:rsid w:val="00572222"/>
    <w:pPr>
      <w:spacing w:after="0" w:line="240" w:lineRule="auto"/>
    </w:pPr>
    <w:tblPr>
      <w:tblStyleRowBandSize w:val="1"/>
      <w:tblStyleColBandSize w:val="1"/>
      <w:tblBorders>
        <w:top w:val="single" w:sz="4" w:space="0" w:color="B5E1D9" w:themeColor="accent3" w:themeTint="99"/>
        <w:bottom w:val="single" w:sz="4" w:space="0" w:color="B5E1D9" w:themeColor="accent3" w:themeTint="99"/>
        <w:insideH w:val="single" w:sz="4" w:space="0" w:color="B5E1D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2-Accent4">
    <w:name w:val="List Table 2 Accent 4"/>
    <w:basedOn w:val="TableNormal"/>
    <w:uiPriority w:val="47"/>
    <w:rsid w:val="00572222"/>
    <w:pPr>
      <w:spacing w:after="0" w:line="240" w:lineRule="auto"/>
    </w:pPr>
    <w:tblPr>
      <w:tblStyleRowBandSize w:val="1"/>
      <w:tblStyleColBandSize w:val="1"/>
      <w:tblBorders>
        <w:top w:val="single" w:sz="4" w:space="0" w:color="8B8585" w:themeColor="accent4" w:themeTint="99"/>
        <w:bottom w:val="single" w:sz="4" w:space="0" w:color="8B8585" w:themeColor="accent4" w:themeTint="99"/>
        <w:insideH w:val="single" w:sz="4" w:space="0" w:color="8B8585"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2-Accent5">
    <w:name w:val="List Table 2 Accent 5"/>
    <w:basedOn w:val="TableNormal"/>
    <w:uiPriority w:val="47"/>
    <w:rsid w:val="00572222"/>
    <w:pPr>
      <w:spacing w:after="0" w:line="240" w:lineRule="auto"/>
    </w:pPr>
    <w:tblPr>
      <w:tblStyleRowBandSize w:val="1"/>
      <w:tblStyleColBandSize w:val="1"/>
      <w:tblBorders>
        <w:top w:val="single" w:sz="4" w:space="0" w:color="FFFFFF" w:themeColor="accent5" w:themeTint="99"/>
        <w:bottom w:val="single" w:sz="4" w:space="0" w:color="FFFFFF" w:themeColor="accent5" w:themeTint="99"/>
        <w:insideH w:val="single" w:sz="4" w:space="0" w:color="FFFF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2-Accent6">
    <w:name w:val="List Table 2 Accent 6"/>
    <w:basedOn w:val="TableNormal"/>
    <w:uiPriority w:val="47"/>
    <w:rsid w:val="00572222"/>
    <w:pPr>
      <w:spacing w:after="0" w:line="240" w:lineRule="auto"/>
    </w:pPr>
    <w:tblPr>
      <w:tblStyleRowBandSize w:val="1"/>
      <w:tblStyleColBandSize w:val="1"/>
      <w:tblBorders>
        <w:top w:val="single" w:sz="4" w:space="0" w:color="FFFFFF" w:themeColor="accent6" w:themeTint="99"/>
        <w:bottom w:val="single" w:sz="4" w:space="0" w:color="FFFFFF" w:themeColor="accent6" w:themeTint="99"/>
        <w:insideH w:val="single" w:sz="4" w:space="0" w:color="FFF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3">
    <w:name w:val="List Table 3"/>
    <w:basedOn w:val="TableNorma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72222"/>
    <w:pPr>
      <w:spacing w:after="0" w:line="240" w:lineRule="auto"/>
    </w:pPr>
    <w:tblPr>
      <w:tblStyleRowBandSize w:val="1"/>
      <w:tblStyleColBandSize w:val="1"/>
      <w:tblBorders>
        <w:top w:val="single" w:sz="4" w:space="0" w:color="4B1919" w:themeColor="accent1"/>
        <w:left w:val="single" w:sz="4" w:space="0" w:color="4B1919" w:themeColor="accent1"/>
        <w:bottom w:val="single" w:sz="4" w:space="0" w:color="4B1919" w:themeColor="accent1"/>
        <w:right w:val="single" w:sz="4" w:space="0" w:color="4B1919" w:themeColor="accent1"/>
      </w:tblBorders>
    </w:tblPr>
    <w:tblStylePr w:type="firstRow">
      <w:rPr>
        <w:b/>
        <w:bCs/>
        <w:color w:val="FFFFFF" w:themeColor="background1"/>
      </w:rPr>
      <w:tblPr/>
      <w:tcPr>
        <w:shd w:val="clear" w:color="auto" w:fill="4B1919" w:themeFill="accent1"/>
      </w:tcPr>
    </w:tblStylePr>
    <w:tblStylePr w:type="lastRow">
      <w:rPr>
        <w:b/>
        <w:bCs/>
      </w:rPr>
      <w:tblPr/>
      <w:tcPr>
        <w:tcBorders>
          <w:top w:val="double" w:sz="4" w:space="0" w:color="4B191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1919" w:themeColor="accent1"/>
          <w:right w:val="single" w:sz="4" w:space="0" w:color="4B1919" w:themeColor="accent1"/>
        </w:tcBorders>
      </w:tcPr>
    </w:tblStylePr>
    <w:tblStylePr w:type="band1Horz">
      <w:tblPr/>
      <w:tcPr>
        <w:tcBorders>
          <w:top w:val="single" w:sz="4" w:space="0" w:color="4B1919" w:themeColor="accent1"/>
          <w:bottom w:val="single" w:sz="4" w:space="0" w:color="4B191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1919" w:themeColor="accent1"/>
          <w:left w:val="nil"/>
        </w:tcBorders>
      </w:tcPr>
    </w:tblStylePr>
    <w:tblStylePr w:type="swCell">
      <w:tblPr/>
      <w:tcPr>
        <w:tcBorders>
          <w:top w:val="double" w:sz="4" w:space="0" w:color="4B1919" w:themeColor="accent1"/>
          <w:right w:val="nil"/>
        </w:tcBorders>
      </w:tcPr>
    </w:tblStylePr>
  </w:style>
  <w:style w:type="table" w:styleId="ListTable3-Accent2">
    <w:name w:val="List Table 3 Accent 2"/>
    <w:basedOn w:val="TableNormal"/>
    <w:uiPriority w:val="48"/>
    <w:rsid w:val="00572222"/>
    <w:pPr>
      <w:spacing w:after="0" w:line="240" w:lineRule="auto"/>
    </w:pPr>
    <w:tblPr>
      <w:tblStyleRowBandSize w:val="1"/>
      <w:tblStyleColBandSize w:val="1"/>
      <w:tblBorders>
        <w:top w:val="single" w:sz="4" w:space="0" w:color="FFD966" w:themeColor="accent2"/>
        <w:left w:val="single" w:sz="4" w:space="0" w:color="FFD966" w:themeColor="accent2"/>
        <w:bottom w:val="single" w:sz="4" w:space="0" w:color="FFD966" w:themeColor="accent2"/>
        <w:right w:val="single" w:sz="4" w:space="0" w:color="FFD966" w:themeColor="accent2"/>
      </w:tblBorders>
    </w:tblPr>
    <w:tblStylePr w:type="firstRow">
      <w:rPr>
        <w:b/>
        <w:bCs/>
        <w:color w:val="FFFFFF" w:themeColor="background1"/>
      </w:rPr>
      <w:tblPr/>
      <w:tcPr>
        <w:shd w:val="clear" w:color="auto" w:fill="FFD966" w:themeFill="accent2"/>
      </w:tcPr>
    </w:tblStylePr>
    <w:tblStylePr w:type="lastRow">
      <w:rPr>
        <w:b/>
        <w:bCs/>
      </w:rPr>
      <w:tblPr/>
      <w:tcPr>
        <w:tcBorders>
          <w:top w:val="double" w:sz="4" w:space="0" w:color="FFD96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966" w:themeColor="accent2"/>
          <w:right w:val="single" w:sz="4" w:space="0" w:color="FFD966" w:themeColor="accent2"/>
        </w:tcBorders>
      </w:tcPr>
    </w:tblStylePr>
    <w:tblStylePr w:type="band1Horz">
      <w:tblPr/>
      <w:tcPr>
        <w:tcBorders>
          <w:top w:val="single" w:sz="4" w:space="0" w:color="FFD966" w:themeColor="accent2"/>
          <w:bottom w:val="single" w:sz="4" w:space="0" w:color="FFD96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966" w:themeColor="accent2"/>
          <w:left w:val="nil"/>
        </w:tcBorders>
      </w:tcPr>
    </w:tblStylePr>
    <w:tblStylePr w:type="swCell">
      <w:tblPr/>
      <w:tcPr>
        <w:tcBorders>
          <w:top w:val="double" w:sz="4" w:space="0" w:color="FFD966" w:themeColor="accent2"/>
          <w:right w:val="nil"/>
        </w:tcBorders>
      </w:tcPr>
    </w:tblStylePr>
  </w:style>
  <w:style w:type="table" w:styleId="ListTable3-Accent3">
    <w:name w:val="List Table 3 Accent 3"/>
    <w:basedOn w:val="TableNormal"/>
    <w:uiPriority w:val="48"/>
    <w:rsid w:val="00572222"/>
    <w:pPr>
      <w:spacing w:after="0" w:line="240" w:lineRule="auto"/>
    </w:pPr>
    <w:tblPr>
      <w:tblStyleRowBandSize w:val="1"/>
      <w:tblStyleColBandSize w:val="1"/>
      <w:tblBorders>
        <w:top w:val="single" w:sz="4" w:space="0" w:color="85CDC1" w:themeColor="accent3"/>
        <w:left w:val="single" w:sz="4" w:space="0" w:color="85CDC1" w:themeColor="accent3"/>
        <w:bottom w:val="single" w:sz="4" w:space="0" w:color="85CDC1" w:themeColor="accent3"/>
        <w:right w:val="single" w:sz="4" w:space="0" w:color="85CDC1" w:themeColor="accent3"/>
      </w:tblBorders>
    </w:tblPr>
    <w:tblStylePr w:type="firstRow">
      <w:rPr>
        <w:b/>
        <w:bCs/>
        <w:color w:val="FFFFFF" w:themeColor="background1"/>
      </w:rPr>
      <w:tblPr/>
      <w:tcPr>
        <w:shd w:val="clear" w:color="auto" w:fill="85CDC1" w:themeFill="accent3"/>
      </w:tcPr>
    </w:tblStylePr>
    <w:tblStylePr w:type="lastRow">
      <w:rPr>
        <w:b/>
        <w:bCs/>
      </w:rPr>
      <w:tblPr/>
      <w:tcPr>
        <w:tcBorders>
          <w:top w:val="double" w:sz="4" w:space="0" w:color="85CDC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CDC1" w:themeColor="accent3"/>
          <w:right w:val="single" w:sz="4" w:space="0" w:color="85CDC1" w:themeColor="accent3"/>
        </w:tcBorders>
      </w:tcPr>
    </w:tblStylePr>
    <w:tblStylePr w:type="band1Horz">
      <w:tblPr/>
      <w:tcPr>
        <w:tcBorders>
          <w:top w:val="single" w:sz="4" w:space="0" w:color="85CDC1" w:themeColor="accent3"/>
          <w:bottom w:val="single" w:sz="4" w:space="0" w:color="85CDC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CDC1" w:themeColor="accent3"/>
          <w:left w:val="nil"/>
        </w:tcBorders>
      </w:tcPr>
    </w:tblStylePr>
    <w:tblStylePr w:type="swCell">
      <w:tblPr/>
      <w:tcPr>
        <w:tcBorders>
          <w:top w:val="double" w:sz="4" w:space="0" w:color="85CDC1" w:themeColor="accent3"/>
          <w:right w:val="nil"/>
        </w:tcBorders>
      </w:tcPr>
    </w:tblStylePr>
  </w:style>
  <w:style w:type="table" w:styleId="ListTable3-Accent4">
    <w:name w:val="List Table 3 Accent 4"/>
    <w:basedOn w:val="TableNormal"/>
    <w:uiPriority w:val="48"/>
    <w:rsid w:val="00572222"/>
    <w:pPr>
      <w:spacing w:after="0" w:line="240" w:lineRule="auto"/>
    </w:pPr>
    <w:tblPr>
      <w:tblStyleRowBandSize w:val="1"/>
      <w:tblStyleColBandSize w:val="1"/>
      <w:tblBorders>
        <w:top w:val="single" w:sz="4" w:space="0" w:color="3B3838" w:themeColor="accent4"/>
        <w:left w:val="single" w:sz="4" w:space="0" w:color="3B3838" w:themeColor="accent4"/>
        <w:bottom w:val="single" w:sz="4" w:space="0" w:color="3B3838" w:themeColor="accent4"/>
        <w:right w:val="single" w:sz="4" w:space="0" w:color="3B3838" w:themeColor="accent4"/>
      </w:tblBorders>
    </w:tblPr>
    <w:tblStylePr w:type="firstRow">
      <w:rPr>
        <w:b/>
        <w:bCs/>
        <w:color w:val="FFFFFF" w:themeColor="background1"/>
      </w:rPr>
      <w:tblPr/>
      <w:tcPr>
        <w:shd w:val="clear" w:color="auto" w:fill="3B3838" w:themeFill="accent4"/>
      </w:tcPr>
    </w:tblStylePr>
    <w:tblStylePr w:type="lastRow">
      <w:rPr>
        <w:b/>
        <w:bCs/>
      </w:rPr>
      <w:tblPr/>
      <w:tcPr>
        <w:tcBorders>
          <w:top w:val="double" w:sz="4" w:space="0" w:color="3B383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3838" w:themeColor="accent4"/>
          <w:right w:val="single" w:sz="4" w:space="0" w:color="3B3838" w:themeColor="accent4"/>
        </w:tcBorders>
      </w:tcPr>
    </w:tblStylePr>
    <w:tblStylePr w:type="band1Horz">
      <w:tblPr/>
      <w:tcPr>
        <w:tcBorders>
          <w:top w:val="single" w:sz="4" w:space="0" w:color="3B3838" w:themeColor="accent4"/>
          <w:bottom w:val="single" w:sz="4" w:space="0" w:color="3B383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3838" w:themeColor="accent4"/>
          <w:left w:val="nil"/>
        </w:tcBorders>
      </w:tcPr>
    </w:tblStylePr>
    <w:tblStylePr w:type="swCell">
      <w:tblPr/>
      <w:tcPr>
        <w:tcBorders>
          <w:top w:val="double" w:sz="4" w:space="0" w:color="3B3838" w:themeColor="accent4"/>
          <w:right w:val="nil"/>
        </w:tcBorders>
      </w:tcPr>
    </w:tblStylePr>
  </w:style>
  <w:style w:type="table" w:styleId="ListTable3-Accent5">
    <w:name w:val="List Table 3 Accent 5"/>
    <w:basedOn w:val="TableNormal"/>
    <w:uiPriority w:val="48"/>
    <w:rsid w:val="00572222"/>
    <w:pPr>
      <w:spacing w:after="0" w:line="240" w:lineRule="auto"/>
    </w:pPr>
    <w:tblPr>
      <w:tblStyleRowBandSize w:val="1"/>
      <w:tblStyleColBandSize w:val="1"/>
      <w:tblBorders>
        <w:top w:val="single" w:sz="4" w:space="0" w:color="FFFFFF" w:themeColor="accent5"/>
        <w:left w:val="single" w:sz="4" w:space="0" w:color="FFFFFF" w:themeColor="accent5"/>
        <w:bottom w:val="single" w:sz="4" w:space="0" w:color="FFFFFF" w:themeColor="accent5"/>
        <w:right w:val="single" w:sz="4" w:space="0" w:color="FFFFFF" w:themeColor="accent5"/>
      </w:tblBorders>
    </w:tblPr>
    <w:tblStylePr w:type="firstRow">
      <w:rPr>
        <w:b/>
        <w:bCs/>
        <w:color w:val="FFFFFF" w:themeColor="background1"/>
      </w:rPr>
      <w:tblPr/>
      <w:tcPr>
        <w:shd w:val="clear" w:color="auto" w:fill="FFFFFF" w:themeFill="accent5"/>
      </w:tcPr>
    </w:tblStylePr>
    <w:tblStylePr w:type="lastRow">
      <w:rPr>
        <w:b/>
        <w:bCs/>
      </w:rPr>
      <w:tblPr/>
      <w:tcPr>
        <w:tcBorders>
          <w:top w:val="double" w:sz="4" w:space="0" w:color="FFFFF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5"/>
          <w:right w:val="single" w:sz="4" w:space="0" w:color="FFFFFF" w:themeColor="accent5"/>
        </w:tcBorders>
      </w:tcPr>
    </w:tblStylePr>
    <w:tblStylePr w:type="band1Horz">
      <w:tblPr/>
      <w:tcPr>
        <w:tcBorders>
          <w:top w:val="single" w:sz="4" w:space="0" w:color="FFFFFF" w:themeColor="accent5"/>
          <w:bottom w:val="single" w:sz="4" w:space="0" w:color="FFFFF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5"/>
          <w:left w:val="nil"/>
        </w:tcBorders>
      </w:tcPr>
    </w:tblStylePr>
    <w:tblStylePr w:type="swCell">
      <w:tblPr/>
      <w:tcPr>
        <w:tcBorders>
          <w:top w:val="double" w:sz="4" w:space="0" w:color="FFFFFF" w:themeColor="accent5"/>
          <w:right w:val="nil"/>
        </w:tcBorders>
      </w:tcPr>
    </w:tblStylePr>
  </w:style>
  <w:style w:type="table" w:styleId="ListTable3-Accent6">
    <w:name w:val="List Table 3 Accent 6"/>
    <w:basedOn w:val="TableNormal"/>
    <w:uiPriority w:val="48"/>
    <w:rsid w:val="00572222"/>
    <w:pPr>
      <w:spacing w:after="0" w:line="240" w:lineRule="auto"/>
    </w:pPr>
    <w:tblPr>
      <w:tblStyleRowBandSize w:val="1"/>
      <w:tblStyleColBandSize w:val="1"/>
      <w:tblBorders>
        <w:top w:val="single" w:sz="4" w:space="0" w:color="FFFFFF" w:themeColor="accent6"/>
        <w:left w:val="single" w:sz="4" w:space="0" w:color="FFFFFF" w:themeColor="accent6"/>
        <w:bottom w:val="single" w:sz="4" w:space="0" w:color="FFFFFF" w:themeColor="accent6"/>
        <w:right w:val="single" w:sz="4" w:space="0" w:color="FFFFFF" w:themeColor="accent6"/>
      </w:tblBorders>
    </w:tblPr>
    <w:tblStylePr w:type="firstRow">
      <w:rPr>
        <w:b/>
        <w:bCs/>
        <w:color w:val="FFFFFF" w:themeColor="background1"/>
      </w:rPr>
      <w:tblPr/>
      <w:tcPr>
        <w:shd w:val="clear" w:color="auto" w:fill="FFFFFF" w:themeFill="accent6"/>
      </w:tcPr>
    </w:tblStylePr>
    <w:tblStylePr w:type="lastRow">
      <w:rPr>
        <w:b/>
        <w:bCs/>
      </w:rPr>
      <w:tblPr/>
      <w:tcPr>
        <w:tcBorders>
          <w:top w:val="double" w:sz="4" w:space="0" w:color="FFFF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6"/>
          <w:right w:val="single" w:sz="4" w:space="0" w:color="FFFFFF" w:themeColor="accent6"/>
        </w:tcBorders>
      </w:tcPr>
    </w:tblStylePr>
    <w:tblStylePr w:type="band1Horz">
      <w:tblPr/>
      <w:tcPr>
        <w:tcBorders>
          <w:top w:val="single" w:sz="4" w:space="0" w:color="FFFFFF" w:themeColor="accent6"/>
          <w:bottom w:val="single" w:sz="4" w:space="0" w:color="FFFF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6"/>
          <w:left w:val="nil"/>
        </w:tcBorders>
      </w:tcPr>
    </w:tblStylePr>
    <w:tblStylePr w:type="swCell">
      <w:tblPr/>
      <w:tcPr>
        <w:tcBorders>
          <w:top w:val="double" w:sz="4" w:space="0" w:color="FFFFFF" w:themeColor="accent6"/>
          <w:right w:val="nil"/>
        </w:tcBorders>
      </w:tcPr>
    </w:tblStylePr>
  </w:style>
  <w:style w:type="table" w:styleId="ListTable4">
    <w:name w:val="List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tcBorders>
        <w:shd w:val="clear" w:color="auto" w:fill="4B1919" w:themeFill="accent1"/>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4-Accent2">
    <w:name w:val="List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tcBorders>
        <w:shd w:val="clear" w:color="auto" w:fill="FFD966" w:themeFill="accent2"/>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4-Accent3">
    <w:name w:val="List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tcBorders>
        <w:shd w:val="clear" w:color="auto" w:fill="85CDC1" w:themeFill="accent3"/>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4-Accent4">
    <w:name w:val="List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tcBorders>
        <w:shd w:val="clear" w:color="auto" w:fill="3B3838" w:themeFill="accent4"/>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4-Accent5">
    <w:name w:val="List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tcBorders>
        <w:shd w:val="clear" w:color="auto" w:fill="FFFFFF" w:themeFill="accent5"/>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4-Accent6">
    <w:name w:val="List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tcBorders>
        <w:shd w:val="clear" w:color="auto" w:fill="FFFFFF" w:themeFill="accent6"/>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5Dark">
    <w:name w:val="List Table 5 Dark"/>
    <w:basedOn w:val="TableNorma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2222"/>
    <w:pPr>
      <w:spacing w:after="0" w:line="240" w:lineRule="auto"/>
    </w:pPr>
    <w:rPr>
      <w:color w:val="FFFFFF" w:themeColor="background1"/>
    </w:rPr>
    <w:tblPr>
      <w:tblStyleRowBandSize w:val="1"/>
      <w:tblStyleColBandSize w:val="1"/>
      <w:tblBorders>
        <w:top w:val="single" w:sz="24" w:space="0" w:color="4B1919" w:themeColor="accent1"/>
        <w:left w:val="single" w:sz="24" w:space="0" w:color="4B1919" w:themeColor="accent1"/>
        <w:bottom w:val="single" w:sz="24" w:space="0" w:color="4B1919" w:themeColor="accent1"/>
        <w:right w:val="single" w:sz="24" w:space="0" w:color="4B1919" w:themeColor="accent1"/>
      </w:tblBorders>
    </w:tblPr>
    <w:tcPr>
      <w:shd w:val="clear" w:color="auto" w:fill="4B191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2222"/>
    <w:pPr>
      <w:spacing w:after="0" w:line="240" w:lineRule="auto"/>
    </w:pPr>
    <w:rPr>
      <w:color w:val="FFFFFF" w:themeColor="background1"/>
    </w:rPr>
    <w:tblPr>
      <w:tblStyleRowBandSize w:val="1"/>
      <w:tblStyleColBandSize w:val="1"/>
      <w:tblBorders>
        <w:top w:val="single" w:sz="24" w:space="0" w:color="FFD966" w:themeColor="accent2"/>
        <w:left w:val="single" w:sz="24" w:space="0" w:color="FFD966" w:themeColor="accent2"/>
        <w:bottom w:val="single" w:sz="24" w:space="0" w:color="FFD966" w:themeColor="accent2"/>
        <w:right w:val="single" w:sz="24" w:space="0" w:color="FFD966" w:themeColor="accent2"/>
      </w:tblBorders>
    </w:tblPr>
    <w:tcPr>
      <w:shd w:val="clear" w:color="auto" w:fill="FFD96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2222"/>
    <w:pPr>
      <w:spacing w:after="0" w:line="240" w:lineRule="auto"/>
    </w:pPr>
    <w:rPr>
      <w:color w:val="FFFFFF" w:themeColor="background1"/>
    </w:rPr>
    <w:tblPr>
      <w:tblStyleRowBandSize w:val="1"/>
      <w:tblStyleColBandSize w:val="1"/>
      <w:tblBorders>
        <w:top w:val="single" w:sz="24" w:space="0" w:color="85CDC1" w:themeColor="accent3"/>
        <w:left w:val="single" w:sz="24" w:space="0" w:color="85CDC1" w:themeColor="accent3"/>
        <w:bottom w:val="single" w:sz="24" w:space="0" w:color="85CDC1" w:themeColor="accent3"/>
        <w:right w:val="single" w:sz="24" w:space="0" w:color="85CDC1" w:themeColor="accent3"/>
      </w:tblBorders>
    </w:tblPr>
    <w:tcPr>
      <w:shd w:val="clear" w:color="auto" w:fill="85CDC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2222"/>
    <w:pPr>
      <w:spacing w:after="0" w:line="240" w:lineRule="auto"/>
    </w:pPr>
    <w:rPr>
      <w:color w:val="FFFFFF" w:themeColor="background1"/>
    </w:rPr>
    <w:tblPr>
      <w:tblStyleRowBandSize w:val="1"/>
      <w:tblStyleColBandSize w:val="1"/>
      <w:tblBorders>
        <w:top w:val="single" w:sz="24" w:space="0" w:color="3B3838" w:themeColor="accent4"/>
        <w:left w:val="single" w:sz="24" w:space="0" w:color="3B3838" w:themeColor="accent4"/>
        <w:bottom w:val="single" w:sz="24" w:space="0" w:color="3B3838" w:themeColor="accent4"/>
        <w:right w:val="single" w:sz="24" w:space="0" w:color="3B3838" w:themeColor="accent4"/>
      </w:tblBorders>
    </w:tblPr>
    <w:tcPr>
      <w:shd w:val="clear" w:color="auto" w:fill="3B383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5"/>
        <w:left w:val="single" w:sz="24" w:space="0" w:color="FFFFFF" w:themeColor="accent5"/>
        <w:bottom w:val="single" w:sz="24" w:space="0" w:color="FFFFFF" w:themeColor="accent5"/>
        <w:right w:val="single" w:sz="24" w:space="0" w:color="FFFFFF" w:themeColor="accent5"/>
      </w:tblBorders>
    </w:tblPr>
    <w:tcPr>
      <w:shd w:val="clear" w:color="auto" w:fill="FFFFF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6"/>
        <w:left w:val="single" w:sz="24" w:space="0" w:color="FFFFFF" w:themeColor="accent6"/>
        <w:bottom w:val="single" w:sz="24" w:space="0" w:color="FFFFFF" w:themeColor="accent6"/>
        <w:right w:val="single" w:sz="24" w:space="0" w:color="FFFFFF" w:themeColor="accent6"/>
      </w:tblBorders>
    </w:tblPr>
    <w:tcPr>
      <w:shd w:val="clear" w:color="auto" w:fill="FFFF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4B1919" w:themeColor="accent1"/>
        <w:bottom w:val="single" w:sz="4" w:space="0" w:color="4B1919" w:themeColor="accent1"/>
      </w:tblBorders>
    </w:tblPr>
    <w:tblStylePr w:type="firstRow">
      <w:rPr>
        <w:b/>
        <w:bCs/>
      </w:rPr>
      <w:tblPr/>
      <w:tcPr>
        <w:tcBorders>
          <w:bottom w:val="single" w:sz="4" w:space="0" w:color="4B1919" w:themeColor="accent1"/>
        </w:tcBorders>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6Colorful-Accent2">
    <w:name w:val="List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D966" w:themeColor="accent2"/>
        <w:bottom w:val="single" w:sz="4" w:space="0" w:color="FFD966" w:themeColor="accent2"/>
      </w:tblBorders>
    </w:tblPr>
    <w:tblStylePr w:type="firstRow">
      <w:rPr>
        <w:b/>
        <w:bCs/>
      </w:rPr>
      <w:tblPr/>
      <w:tcPr>
        <w:tcBorders>
          <w:bottom w:val="single" w:sz="4" w:space="0" w:color="FFD966" w:themeColor="accent2"/>
        </w:tcBorders>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6Colorful-Accent3">
    <w:name w:val="List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85CDC1" w:themeColor="accent3"/>
        <w:bottom w:val="single" w:sz="4" w:space="0" w:color="85CDC1" w:themeColor="accent3"/>
      </w:tblBorders>
    </w:tblPr>
    <w:tblStylePr w:type="firstRow">
      <w:rPr>
        <w:b/>
        <w:bCs/>
      </w:rPr>
      <w:tblPr/>
      <w:tcPr>
        <w:tcBorders>
          <w:bottom w:val="single" w:sz="4" w:space="0" w:color="85CDC1" w:themeColor="accent3"/>
        </w:tcBorders>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6Colorful-Accent4">
    <w:name w:val="List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3B3838" w:themeColor="accent4"/>
        <w:bottom w:val="single" w:sz="4" w:space="0" w:color="3B3838" w:themeColor="accent4"/>
      </w:tblBorders>
    </w:tblPr>
    <w:tblStylePr w:type="firstRow">
      <w:rPr>
        <w:b/>
        <w:bCs/>
      </w:rPr>
      <w:tblPr/>
      <w:tcPr>
        <w:tcBorders>
          <w:bottom w:val="single" w:sz="4" w:space="0" w:color="3B3838" w:themeColor="accent4"/>
        </w:tcBorders>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6Colorful-Accent5">
    <w:name w:val="List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bottom w:val="single" w:sz="4" w:space="0" w:color="FFFFFF" w:themeColor="accent5"/>
      </w:tblBorders>
    </w:tblPr>
    <w:tblStylePr w:type="firstRow">
      <w:rPr>
        <w:b/>
        <w:bCs/>
      </w:rPr>
      <w:tblPr/>
      <w:tcPr>
        <w:tcBorders>
          <w:bottom w:val="single" w:sz="4" w:space="0" w:color="FFFFFF" w:themeColor="accent5"/>
        </w:tcBorders>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6Colorful-Accent6">
    <w:name w:val="List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bottom w:val="single" w:sz="4" w:space="0" w:color="FFFFFF" w:themeColor="accent6"/>
      </w:tblBorders>
    </w:tblPr>
    <w:tblStylePr w:type="firstRow">
      <w:rPr>
        <w:b/>
        <w:bCs/>
      </w:rPr>
      <w:tblPr/>
      <w:tcPr>
        <w:tcBorders>
          <w:bottom w:val="single" w:sz="4" w:space="0" w:color="FFFFFF" w:themeColor="accent6"/>
        </w:tcBorders>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7Colorful">
    <w:name w:val="List Table 7 Colorful"/>
    <w:basedOn w:val="TableNorma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2222"/>
    <w:pPr>
      <w:spacing w:after="0" w:line="240" w:lineRule="auto"/>
    </w:pPr>
    <w:rPr>
      <w:color w:val="38121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191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191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191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1919" w:themeColor="accent1"/>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2222"/>
    <w:pPr>
      <w:spacing w:after="0" w:line="240" w:lineRule="auto"/>
    </w:pPr>
    <w:rPr>
      <w:color w:val="FFC20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96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96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96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966" w:themeColor="accent2"/>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2222"/>
    <w:pPr>
      <w:spacing w:after="0" w:line="240" w:lineRule="auto"/>
    </w:pPr>
    <w:rPr>
      <w:color w:val="49B3A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CDC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CDC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CDC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CDC1" w:themeColor="accent3"/>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2222"/>
    <w:pPr>
      <w:spacing w:after="0" w:line="240" w:lineRule="auto"/>
    </w:pPr>
    <w:rPr>
      <w:color w:val="2C2A2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B383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B383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B383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B3838" w:themeColor="accent4"/>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2222"/>
    <w:pPr>
      <w:spacing w:after="0" w:line="240" w:lineRule="auto"/>
    </w:pPr>
    <w:rPr>
      <w:color w:val="BFBFB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5"/>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2222"/>
    <w:pPr>
      <w:spacing w:after="0" w:line="240" w:lineRule="auto"/>
    </w:pPr>
    <w:rPr>
      <w:color w:val="BFBFB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6"/>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xtChar">
    <w:name w:val="Macro Text Char"/>
    <w:basedOn w:val="DefaultParagraphFont"/>
    <w:link w:val="MacroText"/>
    <w:uiPriority w:val="99"/>
    <w:semiHidden/>
    <w:rsid w:val="00572222"/>
    <w:rPr>
      <w:rFonts w:ascii="Consolas" w:hAnsi="Consolas"/>
      <w:kern w:val="16"/>
      <w:sz w:val="22"/>
      <w14:ligatures w14:val="standardContextual"/>
      <w14:numForm w14:val="oldStyle"/>
      <w14:numSpacing w14:val="proportional"/>
      <w14:cntxtAlts/>
    </w:rPr>
  </w:style>
  <w:style w:type="table" w:styleId="MediumGrid1">
    <w:name w:val="Medium Grid 1"/>
    <w:basedOn w:val="TableNorma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insideV w:val="single" w:sz="8" w:space="0" w:color="983232" w:themeColor="accent1" w:themeTint="BF"/>
      </w:tblBorders>
    </w:tblPr>
    <w:tcPr>
      <w:shd w:val="clear" w:color="auto" w:fill="E5B3B3" w:themeFill="accent1" w:themeFillTint="3F"/>
    </w:tcPr>
    <w:tblStylePr w:type="firstRow">
      <w:rPr>
        <w:b/>
        <w:bCs/>
      </w:rPr>
    </w:tblStylePr>
    <w:tblStylePr w:type="lastRow">
      <w:rPr>
        <w:b/>
        <w:bCs/>
      </w:rPr>
      <w:tblPr/>
      <w:tcPr>
        <w:tcBorders>
          <w:top w:val="single" w:sz="18" w:space="0" w:color="983232" w:themeColor="accent1" w:themeTint="BF"/>
        </w:tcBorders>
      </w:tcPr>
    </w:tblStylePr>
    <w:tblStylePr w:type="firstCol">
      <w:rPr>
        <w:b/>
        <w:bCs/>
      </w:rPr>
    </w:tblStylePr>
    <w:tblStylePr w:type="lastCol">
      <w:rPr>
        <w:b/>
        <w:bCs/>
      </w:r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MediumGrid1-Accent2">
    <w:name w:val="Medium Grid 1 Accent 2"/>
    <w:basedOn w:val="TableNormal"/>
    <w:uiPriority w:val="67"/>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insideV w:val="single" w:sz="8" w:space="0" w:color="FFE28C" w:themeColor="accent2" w:themeTint="BF"/>
      </w:tblBorders>
    </w:tblPr>
    <w:tcPr>
      <w:shd w:val="clear" w:color="auto" w:fill="FFF5D9" w:themeFill="accent2" w:themeFillTint="3F"/>
    </w:tcPr>
    <w:tblStylePr w:type="firstRow">
      <w:rPr>
        <w:b/>
        <w:bCs/>
      </w:rPr>
    </w:tblStylePr>
    <w:tblStylePr w:type="lastRow">
      <w:rPr>
        <w:b/>
        <w:bCs/>
      </w:rPr>
      <w:tblPr/>
      <w:tcPr>
        <w:tcBorders>
          <w:top w:val="single" w:sz="18" w:space="0" w:color="FFE28C" w:themeColor="accent2" w:themeTint="BF"/>
        </w:tcBorders>
      </w:tcPr>
    </w:tblStylePr>
    <w:tblStylePr w:type="firstCol">
      <w:rPr>
        <w:b/>
        <w:bCs/>
      </w:rPr>
    </w:tblStylePr>
    <w:tblStylePr w:type="lastCol">
      <w:rPr>
        <w:b/>
        <w:bCs/>
      </w:r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MediumGrid1-Accent3">
    <w:name w:val="Medium Grid 1 Accent 3"/>
    <w:basedOn w:val="TableNormal"/>
    <w:uiPriority w:val="67"/>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insideV w:val="single" w:sz="8" w:space="0" w:color="A3D9D0" w:themeColor="accent3" w:themeTint="BF"/>
      </w:tblBorders>
    </w:tblPr>
    <w:tcPr>
      <w:shd w:val="clear" w:color="auto" w:fill="E0F2EF" w:themeFill="accent3" w:themeFillTint="3F"/>
    </w:tcPr>
    <w:tblStylePr w:type="firstRow">
      <w:rPr>
        <w:b/>
        <w:bCs/>
      </w:rPr>
    </w:tblStylePr>
    <w:tblStylePr w:type="lastRow">
      <w:rPr>
        <w:b/>
        <w:bCs/>
      </w:rPr>
      <w:tblPr/>
      <w:tcPr>
        <w:tcBorders>
          <w:top w:val="single" w:sz="18" w:space="0" w:color="A3D9D0" w:themeColor="accent3" w:themeTint="BF"/>
        </w:tcBorders>
      </w:tcPr>
    </w:tblStylePr>
    <w:tblStylePr w:type="firstCol">
      <w:rPr>
        <w:b/>
        <w:bCs/>
      </w:rPr>
    </w:tblStylePr>
    <w:tblStylePr w:type="lastCol">
      <w:rPr>
        <w:b/>
        <w:bCs/>
      </w:r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MediumGrid1-Accent4">
    <w:name w:val="Medium Grid 1 Accent 4"/>
    <w:basedOn w:val="TableNormal"/>
    <w:uiPriority w:val="67"/>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insideV w:val="single" w:sz="8" w:space="0" w:color="6D6868" w:themeColor="accent4" w:themeTint="BF"/>
      </w:tblBorders>
    </w:tblPr>
    <w:tcPr>
      <w:shd w:val="clear" w:color="auto" w:fill="CFCCCC" w:themeFill="accent4" w:themeFillTint="3F"/>
    </w:tcPr>
    <w:tblStylePr w:type="firstRow">
      <w:rPr>
        <w:b/>
        <w:bCs/>
      </w:rPr>
    </w:tblStylePr>
    <w:tblStylePr w:type="lastRow">
      <w:rPr>
        <w:b/>
        <w:bCs/>
      </w:rPr>
      <w:tblPr/>
      <w:tcPr>
        <w:tcBorders>
          <w:top w:val="single" w:sz="18" w:space="0" w:color="6D6868" w:themeColor="accent4" w:themeTint="BF"/>
        </w:tcBorders>
      </w:tcPr>
    </w:tblStylePr>
    <w:tblStylePr w:type="firstCol">
      <w:rPr>
        <w:b/>
        <w:bCs/>
      </w:rPr>
    </w:tblStylePr>
    <w:tblStylePr w:type="lastCol">
      <w:rPr>
        <w:b/>
        <w:bCs/>
      </w:r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MediumGrid1-Accent5">
    <w:name w:val="Medium Grid 1 Accent 5"/>
    <w:basedOn w:val="TableNormal"/>
    <w:uiPriority w:val="67"/>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insideV w:val="single" w:sz="8" w:space="0" w:color="FFFFFF" w:themeColor="accent5" w:themeTint="BF"/>
      </w:tblBorders>
    </w:tblPr>
    <w:tcPr>
      <w:shd w:val="clear" w:color="auto" w:fill="FFFFFF" w:themeFill="accent5" w:themeFillTint="3F"/>
    </w:tcPr>
    <w:tblStylePr w:type="firstRow">
      <w:rPr>
        <w:b/>
        <w:bCs/>
      </w:rPr>
    </w:tblStylePr>
    <w:tblStylePr w:type="lastRow">
      <w:rPr>
        <w:b/>
        <w:bCs/>
      </w:rPr>
      <w:tblPr/>
      <w:tcPr>
        <w:tcBorders>
          <w:top w:val="single" w:sz="18" w:space="0" w:color="FFFFFF" w:themeColor="accent5" w:themeTint="BF"/>
        </w:tcBorders>
      </w:tcPr>
    </w:tblStylePr>
    <w:tblStylePr w:type="firstCol">
      <w:rPr>
        <w:b/>
        <w:bCs/>
      </w:rPr>
    </w:tblStylePr>
    <w:tblStylePr w:type="lastCol">
      <w:rPr>
        <w:b/>
        <w:bCs/>
      </w:r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MediumGrid1-Accent6">
    <w:name w:val="Medium Grid 1 Accent 6"/>
    <w:basedOn w:val="TableNormal"/>
    <w:uiPriority w:val="67"/>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insideV w:val="single" w:sz="8" w:space="0" w:color="FFFFFF" w:themeColor="accent6" w:themeTint="BF"/>
      </w:tblBorders>
    </w:tblPr>
    <w:tcPr>
      <w:shd w:val="clear" w:color="auto" w:fill="FFFFFF" w:themeFill="accent6" w:themeFillTint="3F"/>
    </w:tcPr>
    <w:tblStylePr w:type="firstRow">
      <w:rPr>
        <w:b/>
        <w:bCs/>
      </w:rPr>
    </w:tblStylePr>
    <w:tblStylePr w:type="lastRow">
      <w:rPr>
        <w:b/>
        <w:bCs/>
      </w:rPr>
      <w:tblPr/>
      <w:tcPr>
        <w:tcBorders>
          <w:top w:val="single" w:sz="18" w:space="0" w:color="FFFFFF" w:themeColor="accent6" w:themeTint="BF"/>
        </w:tcBorders>
      </w:tcPr>
    </w:tblStylePr>
    <w:tblStylePr w:type="firstCol">
      <w:rPr>
        <w:b/>
        <w:bCs/>
      </w:rPr>
    </w:tblStylePr>
    <w:tblStylePr w:type="lastCol">
      <w:rPr>
        <w:b/>
        <w:bCs/>
      </w:r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MediumGrid2">
    <w:name w:val="Medium Grid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cPr>
      <w:shd w:val="clear" w:color="auto" w:fill="E5B3B3" w:themeFill="accent1" w:themeFillTint="3F"/>
    </w:tcPr>
    <w:tblStylePr w:type="firstRow">
      <w:rPr>
        <w:b/>
        <w:bCs/>
        <w:color w:val="000000" w:themeColor="text1"/>
      </w:rPr>
      <w:tblPr/>
      <w:tcPr>
        <w:shd w:val="clear" w:color="auto" w:fill="F5E0E0"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C1C1" w:themeFill="accent1" w:themeFillTint="33"/>
      </w:tcPr>
    </w:tblStylePr>
    <w:tblStylePr w:type="band1Vert">
      <w:tblPr/>
      <w:tcPr>
        <w:shd w:val="clear" w:color="auto" w:fill="CC6565" w:themeFill="accent1" w:themeFillTint="7F"/>
      </w:tcPr>
    </w:tblStylePr>
    <w:tblStylePr w:type="band1Horz">
      <w:tblPr/>
      <w:tcPr>
        <w:tcBorders>
          <w:insideH w:val="single" w:sz="6" w:space="0" w:color="4B1919" w:themeColor="accent1"/>
          <w:insideV w:val="single" w:sz="6" w:space="0" w:color="4B1919" w:themeColor="accent1"/>
        </w:tcBorders>
        <w:shd w:val="clear" w:color="auto" w:fill="CC6565"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cPr>
      <w:shd w:val="clear" w:color="auto" w:fill="FFF5D9" w:themeFill="accent2" w:themeFillTint="3F"/>
    </w:tcPr>
    <w:tblStylePr w:type="firstRow">
      <w:rPr>
        <w:b/>
        <w:bCs/>
        <w:color w:val="000000" w:themeColor="text1"/>
      </w:rPr>
      <w:tblPr/>
      <w:tcPr>
        <w:shd w:val="clear" w:color="auto" w:fill="FFFB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7E0" w:themeFill="accent2" w:themeFillTint="33"/>
      </w:tcPr>
    </w:tblStylePr>
    <w:tblStylePr w:type="band1Vert">
      <w:tblPr/>
      <w:tcPr>
        <w:shd w:val="clear" w:color="auto" w:fill="FFEBB2" w:themeFill="accent2" w:themeFillTint="7F"/>
      </w:tcPr>
    </w:tblStylePr>
    <w:tblStylePr w:type="band1Horz">
      <w:tblPr/>
      <w:tcPr>
        <w:tcBorders>
          <w:insideH w:val="single" w:sz="6" w:space="0" w:color="FFD966" w:themeColor="accent2"/>
          <w:insideV w:val="single" w:sz="6" w:space="0" w:color="FFD966" w:themeColor="accent2"/>
        </w:tcBorders>
        <w:shd w:val="clear" w:color="auto" w:fill="FFEBB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cPr>
      <w:shd w:val="clear" w:color="auto" w:fill="E0F2EF" w:themeFill="accent3" w:themeFillTint="3F"/>
    </w:tcPr>
    <w:tblStylePr w:type="firstRow">
      <w:rPr>
        <w:b/>
        <w:bCs/>
        <w:color w:val="000000" w:themeColor="text1"/>
      </w:rPr>
      <w:tblPr/>
      <w:tcPr>
        <w:shd w:val="clear" w:color="auto" w:fill="F2FA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F5F2" w:themeFill="accent3" w:themeFillTint="33"/>
      </w:tcPr>
    </w:tblStylePr>
    <w:tblStylePr w:type="band1Vert">
      <w:tblPr/>
      <w:tcPr>
        <w:shd w:val="clear" w:color="auto" w:fill="C2E6E0" w:themeFill="accent3" w:themeFillTint="7F"/>
      </w:tcPr>
    </w:tblStylePr>
    <w:tblStylePr w:type="band1Horz">
      <w:tblPr/>
      <w:tcPr>
        <w:tcBorders>
          <w:insideH w:val="single" w:sz="6" w:space="0" w:color="85CDC1" w:themeColor="accent3"/>
          <w:insideV w:val="single" w:sz="6" w:space="0" w:color="85CDC1" w:themeColor="accent3"/>
        </w:tcBorders>
        <w:shd w:val="clear" w:color="auto" w:fill="C2E6E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cPr>
      <w:shd w:val="clear" w:color="auto" w:fill="CFCCCC" w:themeFill="accent4" w:themeFillTint="3F"/>
    </w:tcPr>
    <w:tblStylePr w:type="firstRow">
      <w:rPr>
        <w:b/>
        <w:bCs/>
        <w:color w:val="000000" w:themeColor="text1"/>
      </w:rPr>
      <w:tblPr/>
      <w:tcPr>
        <w:shd w:val="clear" w:color="auto" w:fill="ECEB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D6D6" w:themeFill="accent4" w:themeFillTint="33"/>
      </w:tcPr>
    </w:tblStylePr>
    <w:tblStylePr w:type="band1Vert">
      <w:tblPr/>
      <w:tcPr>
        <w:shd w:val="clear" w:color="auto" w:fill="9F9999" w:themeFill="accent4" w:themeFillTint="7F"/>
      </w:tcPr>
    </w:tblStylePr>
    <w:tblStylePr w:type="band1Horz">
      <w:tblPr/>
      <w:tcPr>
        <w:tcBorders>
          <w:insideH w:val="single" w:sz="6" w:space="0" w:color="3B3838" w:themeColor="accent4"/>
          <w:insideV w:val="single" w:sz="6" w:space="0" w:color="3B3838" w:themeColor="accent4"/>
        </w:tcBorders>
        <w:shd w:val="clear" w:color="auto" w:fill="9F999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cPr>
      <w:shd w:val="clear" w:color="auto" w:fill="FFFFFF" w:themeFill="accent5" w:themeFillTint="3F"/>
    </w:tcPr>
    <w:tblStylePr w:type="firstRow">
      <w:rPr>
        <w:b/>
        <w:bCs/>
        <w:color w:val="000000" w:themeColor="text1"/>
      </w:rPr>
      <w:tblPr/>
      <w:tcPr>
        <w:shd w:val="clear" w:color="auto" w:fill="FFFF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5" w:themeFillTint="33"/>
      </w:tcPr>
    </w:tblStylePr>
    <w:tblStylePr w:type="band1Vert">
      <w:tblPr/>
      <w:tcPr>
        <w:shd w:val="clear" w:color="auto" w:fill="FFFFFF" w:themeFill="accent5" w:themeFillTint="7F"/>
      </w:tcPr>
    </w:tblStylePr>
    <w:tblStylePr w:type="band1Horz">
      <w:tblPr/>
      <w:tcPr>
        <w:tcBorders>
          <w:insideH w:val="single" w:sz="6" w:space="0" w:color="FFFFFF" w:themeColor="accent5"/>
          <w:insideV w:val="single" w:sz="6" w:space="0" w:color="FFFFFF" w:themeColor="accent5"/>
        </w:tcBorders>
        <w:shd w:val="clear" w:color="auto" w:fill="FFFF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cPr>
      <w:shd w:val="clear" w:color="auto" w:fill="FFFFFF" w:themeFill="accent6" w:themeFillTint="3F"/>
    </w:tcPr>
    <w:tblStylePr w:type="firstRow">
      <w:rPr>
        <w:b/>
        <w:bCs/>
        <w:color w:val="000000" w:themeColor="text1"/>
      </w:rPr>
      <w:tblPr/>
      <w:tcPr>
        <w:shd w:val="clear" w:color="auto" w:fill="FFFF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6" w:themeFillTint="33"/>
      </w:tcPr>
    </w:tblStylePr>
    <w:tblStylePr w:type="band1Vert">
      <w:tblPr/>
      <w:tcPr>
        <w:shd w:val="clear" w:color="auto" w:fill="FFFFFF" w:themeFill="accent6" w:themeFillTint="7F"/>
      </w:tcPr>
    </w:tblStylePr>
    <w:tblStylePr w:type="band1Horz">
      <w:tblPr/>
      <w:tcPr>
        <w:tcBorders>
          <w:insideH w:val="single" w:sz="6" w:space="0" w:color="FFFFFF" w:themeColor="accent6"/>
          <w:insideV w:val="single" w:sz="6" w:space="0" w:color="FFFFFF" w:themeColor="accent6"/>
        </w:tcBorders>
        <w:shd w:val="clear" w:color="auto" w:fill="FFFFF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B3B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191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191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6565"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6565" w:themeFill="accent1" w:themeFillTint="7F"/>
      </w:tcPr>
    </w:tblStylePr>
  </w:style>
  <w:style w:type="table" w:styleId="MediumGrid3-Accent2">
    <w:name w:val="Medium Grid 3 Accent 2"/>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5D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96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96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BB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BB2" w:themeFill="accent2" w:themeFillTint="7F"/>
      </w:tcPr>
    </w:tblStylePr>
  </w:style>
  <w:style w:type="table" w:styleId="MediumGrid3-Accent3">
    <w:name w:val="Medium Grid 3 Accent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F2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CDC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CDC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2E6E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2E6E0" w:themeFill="accent3" w:themeFillTint="7F"/>
      </w:tcPr>
    </w:tblStylePr>
  </w:style>
  <w:style w:type="table" w:styleId="MediumGrid3-Accent4">
    <w:name w:val="Medium Grid 3 Accent 4"/>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CCC"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B383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B383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99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999" w:themeFill="accent4" w:themeFillTint="7F"/>
      </w:tcPr>
    </w:tblStylePr>
  </w:style>
  <w:style w:type="table" w:styleId="MediumGrid3-Accent5">
    <w:name w:val="Medium Grid 3 Accent 5"/>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5" w:themeFillTint="7F"/>
      </w:tcPr>
    </w:tblStylePr>
  </w:style>
  <w:style w:type="table" w:styleId="MediumGrid3-Accent6">
    <w:name w:val="Medium Grid 3 Accent 6"/>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6" w:themeFillTint="7F"/>
      </w:tcPr>
    </w:tblStylePr>
  </w:style>
  <w:style w:type="table" w:styleId="MediumList1">
    <w:name w:val="Medium Lis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4B1919" w:themeColor="accent1"/>
        <w:bottom w:val="single" w:sz="8" w:space="0" w:color="4B1919" w:themeColor="accent1"/>
      </w:tblBorders>
    </w:tblPr>
    <w:tblStylePr w:type="firstRow">
      <w:rPr>
        <w:rFonts w:asciiTheme="majorHAnsi" w:eastAsiaTheme="majorEastAsia" w:hAnsiTheme="majorHAnsi" w:cstheme="majorBidi"/>
      </w:rPr>
      <w:tblPr/>
      <w:tcPr>
        <w:tcBorders>
          <w:top w:val="nil"/>
          <w:bottom w:val="single" w:sz="8" w:space="0" w:color="4B1919" w:themeColor="accent1"/>
        </w:tcBorders>
      </w:tcPr>
    </w:tblStylePr>
    <w:tblStylePr w:type="lastRow">
      <w:rPr>
        <w:b/>
        <w:bCs/>
        <w:color w:val="000000" w:themeColor="text2"/>
      </w:rPr>
      <w:tblPr/>
      <w:tcPr>
        <w:tcBorders>
          <w:top w:val="single" w:sz="8" w:space="0" w:color="4B1919" w:themeColor="accent1"/>
          <w:bottom w:val="single" w:sz="8" w:space="0" w:color="4B1919" w:themeColor="accent1"/>
        </w:tcBorders>
      </w:tcPr>
    </w:tblStylePr>
    <w:tblStylePr w:type="firstCol">
      <w:rPr>
        <w:b/>
        <w:bCs/>
      </w:rPr>
    </w:tblStylePr>
    <w:tblStylePr w:type="lastCol">
      <w:rPr>
        <w:b/>
        <w:bCs/>
      </w:rPr>
      <w:tblPr/>
      <w:tcPr>
        <w:tcBorders>
          <w:top w:val="single" w:sz="8" w:space="0" w:color="4B1919" w:themeColor="accent1"/>
          <w:bottom w:val="single" w:sz="8" w:space="0" w:color="4B1919" w:themeColor="accent1"/>
        </w:tcBorders>
      </w:tcPr>
    </w:tblStylePr>
    <w:tblStylePr w:type="band1Vert">
      <w:tblPr/>
      <w:tcPr>
        <w:shd w:val="clear" w:color="auto" w:fill="E5B3B3" w:themeFill="accent1" w:themeFillTint="3F"/>
      </w:tcPr>
    </w:tblStylePr>
    <w:tblStylePr w:type="band1Horz">
      <w:tblPr/>
      <w:tcPr>
        <w:shd w:val="clear" w:color="auto" w:fill="E5B3B3" w:themeFill="accent1" w:themeFillTint="3F"/>
      </w:tcPr>
    </w:tblStylePr>
  </w:style>
  <w:style w:type="table" w:styleId="MediumList1-Accent2">
    <w:name w:val="Medium List 1 Accent 2"/>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D966" w:themeColor="accent2"/>
        <w:bottom w:val="single" w:sz="8" w:space="0" w:color="FFD966" w:themeColor="accent2"/>
      </w:tblBorders>
    </w:tblPr>
    <w:tblStylePr w:type="firstRow">
      <w:rPr>
        <w:rFonts w:asciiTheme="majorHAnsi" w:eastAsiaTheme="majorEastAsia" w:hAnsiTheme="majorHAnsi" w:cstheme="majorBidi"/>
      </w:rPr>
      <w:tblPr/>
      <w:tcPr>
        <w:tcBorders>
          <w:top w:val="nil"/>
          <w:bottom w:val="single" w:sz="8" w:space="0" w:color="FFD966" w:themeColor="accent2"/>
        </w:tcBorders>
      </w:tcPr>
    </w:tblStylePr>
    <w:tblStylePr w:type="lastRow">
      <w:rPr>
        <w:b/>
        <w:bCs/>
        <w:color w:val="000000" w:themeColor="text2"/>
      </w:rPr>
      <w:tblPr/>
      <w:tcPr>
        <w:tcBorders>
          <w:top w:val="single" w:sz="8" w:space="0" w:color="FFD966" w:themeColor="accent2"/>
          <w:bottom w:val="single" w:sz="8" w:space="0" w:color="FFD966" w:themeColor="accent2"/>
        </w:tcBorders>
      </w:tcPr>
    </w:tblStylePr>
    <w:tblStylePr w:type="firstCol">
      <w:rPr>
        <w:b/>
        <w:bCs/>
      </w:rPr>
    </w:tblStylePr>
    <w:tblStylePr w:type="lastCol">
      <w:rPr>
        <w:b/>
        <w:bCs/>
      </w:rPr>
      <w:tblPr/>
      <w:tcPr>
        <w:tcBorders>
          <w:top w:val="single" w:sz="8" w:space="0" w:color="FFD966" w:themeColor="accent2"/>
          <w:bottom w:val="single" w:sz="8" w:space="0" w:color="FFD966" w:themeColor="accent2"/>
        </w:tcBorders>
      </w:tcPr>
    </w:tblStylePr>
    <w:tblStylePr w:type="band1Vert">
      <w:tblPr/>
      <w:tcPr>
        <w:shd w:val="clear" w:color="auto" w:fill="FFF5D9" w:themeFill="accent2" w:themeFillTint="3F"/>
      </w:tcPr>
    </w:tblStylePr>
    <w:tblStylePr w:type="band1Horz">
      <w:tblPr/>
      <w:tcPr>
        <w:shd w:val="clear" w:color="auto" w:fill="FFF5D9" w:themeFill="accent2" w:themeFillTint="3F"/>
      </w:tcPr>
    </w:tblStylePr>
  </w:style>
  <w:style w:type="table" w:styleId="MediumList1-Accent3">
    <w:name w:val="Medium List 1 Accent 3"/>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85CDC1" w:themeColor="accent3"/>
        <w:bottom w:val="single" w:sz="8" w:space="0" w:color="85CDC1" w:themeColor="accent3"/>
      </w:tblBorders>
    </w:tblPr>
    <w:tblStylePr w:type="firstRow">
      <w:rPr>
        <w:rFonts w:asciiTheme="majorHAnsi" w:eastAsiaTheme="majorEastAsia" w:hAnsiTheme="majorHAnsi" w:cstheme="majorBidi"/>
      </w:rPr>
      <w:tblPr/>
      <w:tcPr>
        <w:tcBorders>
          <w:top w:val="nil"/>
          <w:bottom w:val="single" w:sz="8" w:space="0" w:color="85CDC1" w:themeColor="accent3"/>
        </w:tcBorders>
      </w:tcPr>
    </w:tblStylePr>
    <w:tblStylePr w:type="lastRow">
      <w:rPr>
        <w:b/>
        <w:bCs/>
        <w:color w:val="000000" w:themeColor="text2"/>
      </w:rPr>
      <w:tblPr/>
      <w:tcPr>
        <w:tcBorders>
          <w:top w:val="single" w:sz="8" w:space="0" w:color="85CDC1" w:themeColor="accent3"/>
          <w:bottom w:val="single" w:sz="8" w:space="0" w:color="85CDC1" w:themeColor="accent3"/>
        </w:tcBorders>
      </w:tcPr>
    </w:tblStylePr>
    <w:tblStylePr w:type="firstCol">
      <w:rPr>
        <w:b/>
        <w:bCs/>
      </w:rPr>
    </w:tblStylePr>
    <w:tblStylePr w:type="lastCol">
      <w:rPr>
        <w:b/>
        <w:bCs/>
      </w:rPr>
      <w:tblPr/>
      <w:tcPr>
        <w:tcBorders>
          <w:top w:val="single" w:sz="8" w:space="0" w:color="85CDC1" w:themeColor="accent3"/>
          <w:bottom w:val="single" w:sz="8" w:space="0" w:color="85CDC1" w:themeColor="accent3"/>
        </w:tcBorders>
      </w:tcPr>
    </w:tblStylePr>
    <w:tblStylePr w:type="band1Vert">
      <w:tblPr/>
      <w:tcPr>
        <w:shd w:val="clear" w:color="auto" w:fill="E0F2EF" w:themeFill="accent3" w:themeFillTint="3F"/>
      </w:tcPr>
    </w:tblStylePr>
    <w:tblStylePr w:type="band1Horz">
      <w:tblPr/>
      <w:tcPr>
        <w:shd w:val="clear" w:color="auto" w:fill="E0F2EF" w:themeFill="accent3" w:themeFillTint="3F"/>
      </w:tcPr>
    </w:tblStylePr>
  </w:style>
  <w:style w:type="table" w:styleId="MediumList1-Accent4">
    <w:name w:val="Medium List 1 Accent 4"/>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3B3838" w:themeColor="accent4"/>
        <w:bottom w:val="single" w:sz="8" w:space="0" w:color="3B3838" w:themeColor="accent4"/>
      </w:tblBorders>
    </w:tblPr>
    <w:tblStylePr w:type="firstRow">
      <w:rPr>
        <w:rFonts w:asciiTheme="majorHAnsi" w:eastAsiaTheme="majorEastAsia" w:hAnsiTheme="majorHAnsi" w:cstheme="majorBidi"/>
      </w:rPr>
      <w:tblPr/>
      <w:tcPr>
        <w:tcBorders>
          <w:top w:val="nil"/>
          <w:bottom w:val="single" w:sz="8" w:space="0" w:color="3B3838" w:themeColor="accent4"/>
        </w:tcBorders>
      </w:tcPr>
    </w:tblStylePr>
    <w:tblStylePr w:type="lastRow">
      <w:rPr>
        <w:b/>
        <w:bCs/>
        <w:color w:val="000000" w:themeColor="text2"/>
      </w:rPr>
      <w:tblPr/>
      <w:tcPr>
        <w:tcBorders>
          <w:top w:val="single" w:sz="8" w:space="0" w:color="3B3838" w:themeColor="accent4"/>
          <w:bottom w:val="single" w:sz="8" w:space="0" w:color="3B3838" w:themeColor="accent4"/>
        </w:tcBorders>
      </w:tcPr>
    </w:tblStylePr>
    <w:tblStylePr w:type="firstCol">
      <w:rPr>
        <w:b/>
        <w:bCs/>
      </w:rPr>
    </w:tblStylePr>
    <w:tblStylePr w:type="lastCol">
      <w:rPr>
        <w:b/>
        <w:bCs/>
      </w:rPr>
      <w:tblPr/>
      <w:tcPr>
        <w:tcBorders>
          <w:top w:val="single" w:sz="8" w:space="0" w:color="3B3838" w:themeColor="accent4"/>
          <w:bottom w:val="single" w:sz="8" w:space="0" w:color="3B3838" w:themeColor="accent4"/>
        </w:tcBorders>
      </w:tcPr>
    </w:tblStylePr>
    <w:tblStylePr w:type="band1Vert">
      <w:tblPr/>
      <w:tcPr>
        <w:shd w:val="clear" w:color="auto" w:fill="CFCCCC" w:themeFill="accent4" w:themeFillTint="3F"/>
      </w:tcPr>
    </w:tblStylePr>
    <w:tblStylePr w:type="band1Horz">
      <w:tblPr/>
      <w:tcPr>
        <w:shd w:val="clear" w:color="auto" w:fill="CFCCCC" w:themeFill="accent4" w:themeFillTint="3F"/>
      </w:tcPr>
    </w:tblStylePr>
  </w:style>
  <w:style w:type="table" w:styleId="MediumList1-Accent5">
    <w:name w:val="Medium List 1 Accent 5"/>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5"/>
        <w:bottom w:val="single" w:sz="8" w:space="0" w:color="FFFFFF" w:themeColor="accent5"/>
      </w:tblBorders>
    </w:tblPr>
    <w:tblStylePr w:type="firstRow">
      <w:rPr>
        <w:rFonts w:asciiTheme="majorHAnsi" w:eastAsiaTheme="majorEastAsia" w:hAnsiTheme="majorHAnsi" w:cstheme="majorBidi"/>
      </w:rPr>
      <w:tblPr/>
      <w:tcPr>
        <w:tcBorders>
          <w:top w:val="nil"/>
          <w:bottom w:val="single" w:sz="8" w:space="0" w:color="FFFFFF" w:themeColor="accent5"/>
        </w:tcBorders>
      </w:tcPr>
    </w:tblStylePr>
    <w:tblStylePr w:type="lastRow">
      <w:rPr>
        <w:b/>
        <w:bCs/>
        <w:color w:val="000000" w:themeColor="text2"/>
      </w:rPr>
      <w:tblPr/>
      <w:tcPr>
        <w:tcBorders>
          <w:top w:val="single" w:sz="8" w:space="0" w:color="FFFFFF" w:themeColor="accent5"/>
          <w:bottom w:val="single" w:sz="8" w:space="0" w:color="FFFFFF" w:themeColor="accent5"/>
        </w:tcBorders>
      </w:tcPr>
    </w:tblStylePr>
    <w:tblStylePr w:type="firstCol">
      <w:rPr>
        <w:b/>
        <w:bCs/>
      </w:rPr>
    </w:tblStylePr>
    <w:tblStylePr w:type="lastCol">
      <w:rPr>
        <w:b/>
        <w:bCs/>
      </w:rPr>
      <w:tblPr/>
      <w:tcPr>
        <w:tcBorders>
          <w:top w:val="single" w:sz="8" w:space="0" w:color="FFFFFF" w:themeColor="accent5"/>
          <w:bottom w:val="single" w:sz="8" w:space="0" w:color="FFFFFF" w:themeColor="accent5"/>
        </w:tcBorders>
      </w:tcPr>
    </w:tblStylePr>
    <w:tblStylePr w:type="band1Vert">
      <w:tblPr/>
      <w:tcPr>
        <w:shd w:val="clear" w:color="auto" w:fill="FFFFFF" w:themeFill="accent5" w:themeFillTint="3F"/>
      </w:tcPr>
    </w:tblStylePr>
    <w:tblStylePr w:type="band1Horz">
      <w:tblPr/>
      <w:tcPr>
        <w:shd w:val="clear" w:color="auto" w:fill="FFFFFF" w:themeFill="accent5" w:themeFillTint="3F"/>
      </w:tcPr>
    </w:tblStylePr>
  </w:style>
  <w:style w:type="table" w:styleId="MediumList1-Accent6">
    <w:name w:val="Medium List 1 Accent 6"/>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6"/>
        <w:bottom w:val="single" w:sz="8" w:space="0" w:color="FFFFFF" w:themeColor="accent6"/>
      </w:tblBorders>
    </w:tblPr>
    <w:tblStylePr w:type="firstRow">
      <w:rPr>
        <w:rFonts w:asciiTheme="majorHAnsi" w:eastAsiaTheme="majorEastAsia" w:hAnsiTheme="majorHAnsi" w:cstheme="majorBidi"/>
      </w:rPr>
      <w:tblPr/>
      <w:tcPr>
        <w:tcBorders>
          <w:top w:val="nil"/>
          <w:bottom w:val="single" w:sz="8" w:space="0" w:color="FFFFFF" w:themeColor="accent6"/>
        </w:tcBorders>
      </w:tcPr>
    </w:tblStylePr>
    <w:tblStylePr w:type="lastRow">
      <w:rPr>
        <w:b/>
        <w:bCs/>
        <w:color w:val="000000" w:themeColor="text2"/>
      </w:rPr>
      <w:tblPr/>
      <w:tcPr>
        <w:tcBorders>
          <w:top w:val="single" w:sz="8" w:space="0" w:color="FFFFFF" w:themeColor="accent6"/>
          <w:bottom w:val="single" w:sz="8" w:space="0" w:color="FFFFFF" w:themeColor="accent6"/>
        </w:tcBorders>
      </w:tcPr>
    </w:tblStylePr>
    <w:tblStylePr w:type="firstCol">
      <w:rPr>
        <w:b/>
        <w:bCs/>
      </w:rPr>
    </w:tblStylePr>
    <w:tblStylePr w:type="lastCol">
      <w:rPr>
        <w:b/>
        <w:bCs/>
      </w:rPr>
      <w:tblPr/>
      <w:tcPr>
        <w:tcBorders>
          <w:top w:val="single" w:sz="8" w:space="0" w:color="FFFFFF" w:themeColor="accent6"/>
          <w:bottom w:val="single" w:sz="8" w:space="0" w:color="FFFFFF" w:themeColor="accent6"/>
        </w:tcBorders>
      </w:tcPr>
    </w:tblStylePr>
    <w:tblStylePr w:type="band1Vert">
      <w:tblPr/>
      <w:tcPr>
        <w:shd w:val="clear" w:color="auto" w:fill="FFFFFF" w:themeFill="accent6" w:themeFillTint="3F"/>
      </w:tcPr>
    </w:tblStylePr>
    <w:tblStylePr w:type="band1Horz">
      <w:tblPr/>
      <w:tcPr>
        <w:shd w:val="clear" w:color="auto" w:fill="FFFFFF" w:themeFill="accent6" w:themeFillTint="3F"/>
      </w:tcPr>
    </w:tblStylePr>
  </w:style>
  <w:style w:type="table" w:styleId="MediumList2">
    <w:name w:val="Medium Lis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rPr>
        <w:sz w:val="24"/>
        <w:szCs w:val="24"/>
      </w:rPr>
      <w:tblPr/>
      <w:tcPr>
        <w:tcBorders>
          <w:top w:val="nil"/>
          <w:left w:val="nil"/>
          <w:bottom w:val="single" w:sz="24" w:space="0" w:color="4B1919"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1919" w:themeColor="accent1"/>
          <w:insideH w:val="nil"/>
          <w:insideV w:val="nil"/>
        </w:tcBorders>
        <w:shd w:val="clear" w:color="auto" w:fill="FFFFFF" w:themeFill="background1"/>
      </w:tcPr>
    </w:tblStylePr>
    <w:tblStylePr w:type="lastCol">
      <w:tblPr/>
      <w:tcPr>
        <w:tcBorders>
          <w:top w:val="nil"/>
          <w:left w:val="single" w:sz="8" w:space="0" w:color="4B191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top w:val="nil"/>
          <w:bottom w:val="nil"/>
          <w:insideH w:val="nil"/>
          <w:insideV w:val="nil"/>
        </w:tcBorders>
        <w:shd w:val="clear" w:color="auto" w:fill="E5B3B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rPr>
        <w:sz w:val="24"/>
        <w:szCs w:val="24"/>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966" w:themeColor="accent2"/>
          <w:insideH w:val="nil"/>
          <w:insideV w:val="nil"/>
        </w:tcBorders>
        <w:shd w:val="clear" w:color="auto" w:fill="FFFFFF" w:themeFill="background1"/>
      </w:tcPr>
    </w:tblStylePr>
    <w:tblStylePr w:type="lastCol">
      <w:tblPr/>
      <w:tcPr>
        <w:tcBorders>
          <w:top w:val="nil"/>
          <w:left w:val="single" w:sz="8" w:space="0" w:color="FFD96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top w:val="nil"/>
          <w:bottom w:val="nil"/>
          <w:insideH w:val="nil"/>
          <w:insideV w:val="nil"/>
        </w:tcBorders>
        <w:shd w:val="clear" w:color="auto" w:fill="FFF5D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rPr>
        <w:sz w:val="24"/>
        <w:szCs w:val="24"/>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CDC1" w:themeColor="accent3"/>
          <w:insideH w:val="nil"/>
          <w:insideV w:val="nil"/>
        </w:tcBorders>
        <w:shd w:val="clear" w:color="auto" w:fill="FFFFFF" w:themeFill="background1"/>
      </w:tcPr>
    </w:tblStylePr>
    <w:tblStylePr w:type="lastCol">
      <w:tblPr/>
      <w:tcPr>
        <w:tcBorders>
          <w:top w:val="nil"/>
          <w:left w:val="single" w:sz="8" w:space="0" w:color="85CDC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top w:val="nil"/>
          <w:bottom w:val="nil"/>
          <w:insideH w:val="nil"/>
          <w:insideV w:val="nil"/>
        </w:tcBorders>
        <w:shd w:val="clear" w:color="auto" w:fill="E0F2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rPr>
        <w:sz w:val="24"/>
        <w:szCs w:val="24"/>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B3838" w:themeColor="accent4"/>
          <w:insideH w:val="nil"/>
          <w:insideV w:val="nil"/>
        </w:tcBorders>
        <w:shd w:val="clear" w:color="auto" w:fill="FFFFFF" w:themeFill="background1"/>
      </w:tcPr>
    </w:tblStylePr>
    <w:tblStylePr w:type="lastCol">
      <w:tblPr/>
      <w:tcPr>
        <w:tcBorders>
          <w:top w:val="nil"/>
          <w:left w:val="single" w:sz="8" w:space="0" w:color="3B383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top w:val="nil"/>
          <w:bottom w:val="nil"/>
          <w:insideH w:val="nil"/>
          <w:insideV w:val="nil"/>
        </w:tcBorders>
        <w:shd w:val="clear" w:color="auto" w:fill="CFCCCC"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rPr>
        <w:sz w:val="24"/>
        <w:szCs w:val="24"/>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5"/>
          <w:insideH w:val="nil"/>
          <w:insideV w:val="nil"/>
        </w:tcBorders>
        <w:shd w:val="clear" w:color="auto" w:fill="FFFFFF" w:themeFill="background1"/>
      </w:tcPr>
    </w:tblStylePr>
    <w:tblStylePr w:type="lastCol">
      <w:tblPr/>
      <w:tcPr>
        <w:tcBorders>
          <w:top w:val="nil"/>
          <w:left w:val="single" w:sz="8" w:space="0" w:color="FFFFF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top w:val="nil"/>
          <w:bottom w:val="nil"/>
          <w:insideH w:val="nil"/>
          <w:insideV w:val="nil"/>
        </w:tcBorders>
        <w:shd w:val="clear" w:color="auto" w:fill="FFFF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rPr>
        <w:sz w:val="24"/>
        <w:szCs w:val="24"/>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6"/>
          <w:insideH w:val="nil"/>
          <w:insideV w:val="nil"/>
        </w:tcBorders>
        <w:shd w:val="clear" w:color="auto" w:fill="FFFFFF" w:themeFill="background1"/>
      </w:tcPr>
    </w:tblStylePr>
    <w:tblStylePr w:type="lastCol">
      <w:tblPr/>
      <w:tcPr>
        <w:tcBorders>
          <w:top w:val="nil"/>
          <w:left w:val="single" w:sz="8" w:space="0" w:color="FFFF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top w:val="nil"/>
          <w:bottom w:val="nil"/>
          <w:insideH w:val="nil"/>
          <w:insideV w:val="nil"/>
        </w:tcBorders>
        <w:shd w:val="clear" w:color="auto" w:fill="FFF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tblBorders>
    </w:tblPr>
    <w:tblStylePr w:type="firstRow">
      <w:pPr>
        <w:spacing w:before="0" w:after="0" w:line="240" w:lineRule="auto"/>
      </w:pPr>
      <w:rPr>
        <w:b/>
        <w:bCs/>
        <w:color w:val="FFFFFF" w:themeColor="background1"/>
      </w:rPr>
      <w:tblPr/>
      <w:tcPr>
        <w:tc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shd w:val="clear" w:color="auto" w:fill="4B1919" w:themeFill="accent1"/>
      </w:tcPr>
    </w:tblStylePr>
    <w:tblStylePr w:type="lastRow">
      <w:pPr>
        <w:spacing w:before="0" w:after="0" w:line="240" w:lineRule="auto"/>
      </w:pPr>
      <w:rPr>
        <w:b/>
        <w:bCs/>
      </w:rPr>
      <w:tblPr/>
      <w:tcPr>
        <w:tcBorders>
          <w:top w:val="double" w:sz="6"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tcPr>
    </w:tblStylePr>
    <w:tblStylePr w:type="firstCol">
      <w:rPr>
        <w:b/>
        <w:bCs/>
      </w:rPr>
    </w:tblStylePr>
    <w:tblStylePr w:type="lastCol">
      <w:rPr>
        <w:b/>
        <w:bCs/>
      </w:rPr>
    </w:tblStylePr>
    <w:tblStylePr w:type="band1Vert">
      <w:tblPr/>
      <w:tcPr>
        <w:shd w:val="clear" w:color="auto" w:fill="E5B3B3" w:themeFill="accent1" w:themeFillTint="3F"/>
      </w:tcPr>
    </w:tblStylePr>
    <w:tblStylePr w:type="band1Horz">
      <w:tblPr/>
      <w:tcPr>
        <w:tcBorders>
          <w:insideH w:val="nil"/>
          <w:insideV w:val="nil"/>
        </w:tcBorders>
        <w:shd w:val="clear" w:color="auto" w:fill="E5B3B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tblBorders>
    </w:tblPr>
    <w:tblStylePr w:type="firstRow">
      <w:pPr>
        <w:spacing w:before="0" w:after="0" w:line="240" w:lineRule="auto"/>
      </w:pPr>
      <w:rPr>
        <w:b/>
        <w:bCs/>
        <w:color w:val="FFFFFF" w:themeColor="background1"/>
      </w:rPr>
      <w:tblPr/>
      <w:tcPr>
        <w:tc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shd w:val="clear" w:color="auto" w:fill="FFD966" w:themeFill="accent2"/>
      </w:tcPr>
    </w:tblStylePr>
    <w:tblStylePr w:type="lastRow">
      <w:pPr>
        <w:spacing w:before="0" w:after="0" w:line="240" w:lineRule="auto"/>
      </w:pPr>
      <w:rPr>
        <w:b/>
        <w:bCs/>
      </w:rPr>
      <w:tblPr/>
      <w:tcPr>
        <w:tcBorders>
          <w:top w:val="double" w:sz="6"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F5D9" w:themeFill="accent2" w:themeFillTint="3F"/>
      </w:tcPr>
    </w:tblStylePr>
    <w:tblStylePr w:type="band1Horz">
      <w:tblPr/>
      <w:tcPr>
        <w:tcBorders>
          <w:insideH w:val="nil"/>
          <w:insideV w:val="nil"/>
        </w:tcBorders>
        <w:shd w:val="clear" w:color="auto" w:fill="FFF5D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tblBorders>
    </w:tblPr>
    <w:tblStylePr w:type="firstRow">
      <w:pPr>
        <w:spacing w:before="0" w:after="0" w:line="240" w:lineRule="auto"/>
      </w:pPr>
      <w:rPr>
        <w:b/>
        <w:bCs/>
        <w:color w:val="FFFFFF" w:themeColor="background1"/>
      </w:rPr>
      <w:tblPr/>
      <w:tcPr>
        <w:tc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shd w:val="clear" w:color="auto" w:fill="85CDC1" w:themeFill="accent3"/>
      </w:tcPr>
    </w:tblStylePr>
    <w:tblStylePr w:type="lastRow">
      <w:pPr>
        <w:spacing w:before="0" w:after="0" w:line="240" w:lineRule="auto"/>
      </w:pPr>
      <w:rPr>
        <w:b/>
        <w:bCs/>
      </w:rPr>
      <w:tblPr/>
      <w:tcPr>
        <w:tcBorders>
          <w:top w:val="double" w:sz="6"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0F2EF" w:themeFill="accent3" w:themeFillTint="3F"/>
      </w:tcPr>
    </w:tblStylePr>
    <w:tblStylePr w:type="band1Horz">
      <w:tblPr/>
      <w:tcPr>
        <w:tcBorders>
          <w:insideH w:val="nil"/>
          <w:insideV w:val="nil"/>
        </w:tcBorders>
        <w:shd w:val="clear" w:color="auto" w:fill="E0F2E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tblBorders>
    </w:tblPr>
    <w:tblStylePr w:type="firstRow">
      <w:pPr>
        <w:spacing w:before="0" w:after="0" w:line="240" w:lineRule="auto"/>
      </w:pPr>
      <w:rPr>
        <w:b/>
        <w:bCs/>
        <w:color w:val="FFFFFF" w:themeColor="background1"/>
      </w:rPr>
      <w:tblPr/>
      <w:tcPr>
        <w:tc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shd w:val="clear" w:color="auto" w:fill="3B3838" w:themeFill="accent4"/>
      </w:tcPr>
    </w:tblStylePr>
    <w:tblStylePr w:type="lastRow">
      <w:pPr>
        <w:spacing w:before="0" w:after="0" w:line="240" w:lineRule="auto"/>
      </w:pPr>
      <w:rPr>
        <w:b/>
        <w:bCs/>
      </w:rPr>
      <w:tblPr/>
      <w:tcPr>
        <w:tcBorders>
          <w:top w:val="double" w:sz="6"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CFCCCC" w:themeFill="accent4" w:themeFillTint="3F"/>
      </w:tcPr>
    </w:tblStylePr>
    <w:tblStylePr w:type="band1Horz">
      <w:tblPr/>
      <w:tcPr>
        <w:tcBorders>
          <w:insideH w:val="nil"/>
          <w:insideV w:val="nil"/>
        </w:tcBorders>
        <w:shd w:val="clear" w:color="auto" w:fill="CFCCCC"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tblBorders>
    </w:tblPr>
    <w:tblStylePr w:type="firstRow">
      <w:pPr>
        <w:spacing w:before="0" w:after="0" w:line="240" w:lineRule="auto"/>
      </w:pPr>
      <w:rPr>
        <w:b/>
        <w:bCs/>
        <w:color w:val="FFFFFF" w:themeColor="background1"/>
      </w:rPr>
      <w:tblPr/>
      <w:tcPr>
        <w:tc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shd w:val="clear" w:color="auto" w:fill="FFFFFF" w:themeFill="accent5"/>
      </w:tcPr>
    </w:tblStylePr>
    <w:tblStylePr w:type="lastRow">
      <w:pPr>
        <w:spacing w:before="0" w:after="0" w:line="240" w:lineRule="auto"/>
      </w:pPr>
      <w:rPr>
        <w:b/>
        <w:bCs/>
      </w:rPr>
      <w:tblPr/>
      <w:tcPr>
        <w:tcBorders>
          <w:top w:val="double" w:sz="6"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5" w:themeFillTint="3F"/>
      </w:tcPr>
    </w:tblStylePr>
    <w:tblStylePr w:type="band1Horz">
      <w:tblPr/>
      <w:tcPr>
        <w:tcBorders>
          <w:insideH w:val="nil"/>
          <w:insideV w:val="nil"/>
        </w:tcBorders>
        <w:shd w:val="clear" w:color="auto" w:fill="FFFF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191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1919" w:themeFill="accent1"/>
      </w:tcPr>
    </w:tblStylePr>
    <w:tblStylePr w:type="lastCol">
      <w:rPr>
        <w:b/>
        <w:bCs/>
        <w:color w:val="FFFFFF" w:themeColor="background1"/>
      </w:rPr>
      <w:tblPr/>
      <w:tcPr>
        <w:tcBorders>
          <w:left w:val="nil"/>
          <w:right w:val="nil"/>
          <w:insideH w:val="nil"/>
          <w:insideV w:val="nil"/>
        </w:tcBorders>
        <w:shd w:val="clear" w:color="auto" w:fill="4B191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96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D966" w:themeFill="accent2"/>
      </w:tcPr>
    </w:tblStylePr>
    <w:tblStylePr w:type="lastCol">
      <w:rPr>
        <w:b/>
        <w:bCs/>
        <w:color w:val="FFFFFF" w:themeColor="background1"/>
      </w:rPr>
      <w:tblPr/>
      <w:tcPr>
        <w:tcBorders>
          <w:left w:val="nil"/>
          <w:right w:val="nil"/>
          <w:insideH w:val="nil"/>
          <w:insideV w:val="nil"/>
        </w:tcBorders>
        <w:shd w:val="clear" w:color="auto" w:fill="FFD96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CDC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CDC1" w:themeFill="accent3"/>
      </w:tcPr>
    </w:tblStylePr>
    <w:tblStylePr w:type="lastCol">
      <w:rPr>
        <w:b/>
        <w:bCs/>
        <w:color w:val="FFFFFF" w:themeColor="background1"/>
      </w:rPr>
      <w:tblPr/>
      <w:tcPr>
        <w:tcBorders>
          <w:left w:val="nil"/>
          <w:right w:val="nil"/>
          <w:insideH w:val="nil"/>
          <w:insideV w:val="nil"/>
        </w:tcBorders>
        <w:shd w:val="clear" w:color="auto" w:fill="85CDC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B383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B3838" w:themeFill="accent4"/>
      </w:tcPr>
    </w:tblStylePr>
    <w:tblStylePr w:type="lastCol">
      <w:rPr>
        <w:b/>
        <w:bCs/>
        <w:color w:val="FFFFFF" w:themeColor="background1"/>
      </w:rPr>
      <w:tblPr/>
      <w:tcPr>
        <w:tcBorders>
          <w:left w:val="nil"/>
          <w:right w:val="nil"/>
          <w:insideH w:val="nil"/>
          <w:insideV w:val="nil"/>
        </w:tcBorders>
        <w:shd w:val="clear" w:color="auto" w:fill="3B383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5"/>
      </w:tcPr>
    </w:tblStylePr>
    <w:tblStylePr w:type="lastCol">
      <w:rPr>
        <w:b/>
        <w:bCs/>
        <w:color w:val="FFFFFF" w:themeColor="background1"/>
      </w:rPr>
      <w:tblPr/>
      <w:tcPr>
        <w:tcBorders>
          <w:left w:val="nil"/>
          <w:right w:val="nil"/>
          <w:insideH w:val="nil"/>
          <w:insideV w:val="nil"/>
        </w:tcBorders>
        <w:shd w:val="clear" w:color="auto" w:fill="FFFFF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6"/>
      </w:tcPr>
    </w:tblStylePr>
    <w:tblStylePr w:type="lastCol">
      <w:rPr>
        <w:b/>
        <w:bCs/>
        <w:color w:val="FFFFFF" w:themeColor="background1"/>
      </w:rPr>
      <w:tblPr/>
      <w:tcPr>
        <w:tcBorders>
          <w:left w:val="nil"/>
          <w:right w:val="nil"/>
          <w:insideH w:val="nil"/>
          <w:insideV w:val="nil"/>
        </w:tcBorders>
        <w:shd w:val="clear" w:color="auto" w:fill="FFFF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NoSpacing">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lWeb">
    <w:name w:val="Normal (Web)"/>
    <w:basedOn w:val="Normal"/>
    <w:uiPriority w:val="99"/>
    <w:semiHidden/>
    <w:unhideWhenUsed/>
    <w:rsid w:val="00572222"/>
    <w:rPr>
      <w:rFonts w:ascii="Times New Roman" w:hAnsi="Times New Roman" w:cs="Times New Roman"/>
      <w:sz w:val="24"/>
      <w:szCs w:val="24"/>
    </w:rPr>
  </w:style>
  <w:style w:type="paragraph" w:styleId="NormalIndent">
    <w:name w:val="Normal Indent"/>
    <w:basedOn w:val="Normal"/>
    <w:uiPriority w:val="99"/>
    <w:semiHidden/>
    <w:unhideWhenUsed/>
    <w:rsid w:val="00572222"/>
    <w:pPr>
      <w:ind w:left="720"/>
    </w:pPr>
  </w:style>
  <w:style w:type="paragraph" w:styleId="NoteHeading">
    <w:name w:val="Note Heading"/>
    <w:basedOn w:val="Normal"/>
    <w:next w:val="Normal"/>
    <w:link w:val="NoteHeadingChar"/>
    <w:uiPriority w:val="99"/>
    <w:semiHidden/>
    <w:unhideWhenUsed/>
    <w:rsid w:val="00572222"/>
    <w:pPr>
      <w:spacing w:after="0" w:line="240" w:lineRule="auto"/>
    </w:pPr>
  </w:style>
  <w:style w:type="character" w:customStyle="1" w:styleId="NoteHeadingChar">
    <w:name w:val="Note Heading Char"/>
    <w:basedOn w:val="DefaultParagraphFont"/>
    <w:link w:val="NoteHeading"/>
    <w:uiPriority w:val="99"/>
    <w:semiHidden/>
    <w:rsid w:val="00572222"/>
    <w:rPr>
      <w:kern w:val="16"/>
      <w:sz w:val="22"/>
      <w14:ligatures w14:val="standardContextual"/>
      <w14:numForm w14:val="oldStyle"/>
      <w14:numSpacing w14:val="proportional"/>
      <w14:cntxtAlts/>
    </w:rPr>
  </w:style>
  <w:style w:type="character" w:styleId="PageNumber">
    <w:name w:val="page number"/>
    <w:basedOn w:val="DefaultParagraphFont"/>
    <w:uiPriority w:val="99"/>
    <w:semiHidden/>
    <w:unhideWhenUsed/>
    <w:rsid w:val="00572222"/>
    <w:rPr>
      <w:sz w:val="22"/>
    </w:rPr>
  </w:style>
  <w:style w:type="table" w:styleId="PlainTable1">
    <w:name w:val="Plain Table 1"/>
    <w:basedOn w:val="TableNorma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7222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Quote">
    <w:name w:val="Quote"/>
    <w:basedOn w:val="Normal"/>
    <w:next w:val="Normal"/>
    <w:link w:val="QuoteChar"/>
    <w:uiPriority w:val="29"/>
    <w:semiHidden/>
    <w:qFormat/>
    <w:rsid w:val="005722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Salutation">
    <w:name w:val="Salutation"/>
    <w:basedOn w:val="Normal"/>
    <w:next w:val="Normal"/>
    <w:link w:val="SalutationChar"/>
    <w:uiPriority w:val="5"/>
    <w:qFormat/>
    <w:rsid w:val="00572222"/>
  </w:style>
  <w:style w:type="character" w:customStyle="1" w:styleId="SalutationChar">
    <w:name w:val="Salutation Char"/>
    <w:basedOn w:val="DefaultParagraphFont"/>
    <w:link w:val="Salutation"/>
    <w:uiPriority w:val="5"/>
    <w:rsid w:val="00752FC4"/>
  </w:style>
  <w:style w:type="paragraph" w:styleId="Signature">
    <w:name w:val="Signature"/>
    <w:basedOn w:val="Normal"/>
    <w:next w:val="Normal"/>
    <w:link w:val="SignatureChar"/>
    <w:uiPriority w:val="7"/>
    <w:qFormat/>
    <w:rsid w:val="00254E0D"/>
    <w:pPr>
      <w:contextualSpacing/>
    </w:pPr>
  </w:style>
  <w:style w:type="character" w:customStyle="1" w:styleId="SignatureChar">
    <w:name w:val="Signature Char"/>
    <w:basedOn w:val="DefaultParagraphFont"/>
    <w:link w:val="Signature"/>
    <w:uiPriority w:val="7"/>
    <w:rsid w:val="00254E0D"/>
    <w:rPr>
      <w:color w:val="auto"/>
    </w:rPr>
  </w:style>
  <w:style w:type="character" w:styleId="Strong">
    <w:name w:val="Strong"/>
    <w:basedOn w:val="DefaultParagraphFont"/>
    <w:uiPriority w:val="19"/>
    <w:semiHidden/>
    <w:qFormat/>
    <w:rsid w:val="00572222"/>
    <w:rPr>
      <w:b/>
      <w:bCs/>
      <w:sz w:val="22"/>
    </w:rPr>
  </w:style>
  <w:style w:type="paragraph" w:styleId="Subtitle">
    <w:name w:val="Subtitle"/>
    <w:basedOn w:val="Normal"/>
    <w:next w:val="Normal"/>
    <w:link w:val="Subtitle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leEmphasis">
    <w:name w:val="Subtle Emphasis"/>
    <w:basedOn w:val="DefaultParagraphFont"/>
    <w:uiPriority w:val="19"/>
    <w:semiHidden/>
    <w:qFormat/>
    <w:rsid w:val="00572222"/>
    <w:rPr>
      <w:i/>
      <w:iCs/>
      <w:color w:val="404040" w:themeColor="text1" w:themeTint="BF"/>
      <w:sz w:val="22"/>
    </w:rPr>
  </w:style>
  <w:style w:type="character" w:styleId="SubtleReference">
    <w:name w:val="Subtle Reference"/>
    <w:basedOn w:val="DefaultParagraphFont"/>
    <w:uiPriority w:val="31"/>
    <w:semiHidden/>
    <w:qFormat/>
    <w:rsid w:val="00572222"/>
    <w:rPr>
      <w:smallCaps/>
      <w:color w:val="5A5A5A" w:themeColor="text1" w:themeTint="A5"/>
      <w:sz w:val="22"/>
    </w:rPr>
  </w:style>
  <w:style w:type="table" w:styleId="Table3Deffects1">
    <w:name w:val="Table 3D effects 1"/>
    <w:basedOn w:val="TableNorma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72222"/>
    <w:pPr>
      <w:spacing w:after="0"/>
      <w:ind w:left="220" w:hanging="220"/>
    </w:pPr>
  </w:style>
  <w:style w:type="paragraph" w:styleId="TableofFigures">
    <w:name w:val="table of figures"/>
    <w:basedOn w:val="Normal"/>
    <w:next w:val="Normal"/>
    <w:uiPriority w:val="99"/>
    <w:semiHidden/>
    <w:unhideWhenUsed/>
    <w:rsid w:val="00572222"/>
    <w:pPr>
      <w:spacing w:after="0"/>
    </w:pPr>
  </w:style>
  <w:style w:type="table" w:styleId="TableProfessional">
    <w:name w:val="Table Professional"/>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5722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TOAHeading">
    <w:name w:val="toa heading"/>
    <w:basedOn w:val="Normal"/>
    <w:next w:val="Normal"/>
    <w:uiPriority w:val="99"/>
    <w:semiHidden/>
    <w:unhideWhenUsed/>
    <w:rsid w:val="005722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72222"/>
    <w:pPr>
      <w:spacing w:after="100"/>
    </w:pPr>
  </w:style>
  <w:style w:type="paragraph" w:styleId="TOC2">
    <w:name w:val="toc 2"/>
    <w:basedOn w:val="Normal"/>
    <w:next w:val="Normal"/>
    <w:autoRedefine/>
    <w:uiPriority w:val="39"/>
    <w:semiHidden/>
    <w:unhideWhenUsed/>
    <w:rsid w:val="00572222"/>
    <w:pPr>
      <w:spacing w:after="100"/>
      <w:ind w:left="220"/>
    </w:pPr>
  </w:style>
  <w:style w:type="paragraph" w:styleId="TOC3">
    <w:name w:val="toc 3"/>
    <w:basedOn w:val="Normal"/>
    <w:next w:val="Normal"/>
    <w:autoRedefine/>
    <w:uiPriority w:val="39"/>
    <w:semiHidden/>
    <w:unhideWhenUsed/>
    <w:rsid w:val="00572222"/>
    <w:pPr>
      <w:spacing w:after="100"/>
      <w:ind w:left="440"/>
    </w:pPr>
  </w:style>
  <w:style w:type="paragraph" w:styleId="TOC4">
    <w:name w:val="toc 4"/>
    <w:basedOn w:val="Normal"/>
    <w:next w:val="Normal"/>
    <w:autoRedefine/>
    <w:uiPriority w:val="39"/>
    <w:semiHidden/>
    <w:unhideWhenUsed/>
    <w:rsid w:val="00572222"/>
    <w:pPr>
      <w:spacing w:after="100"/>
      <w:ind w:left="660"/>
    </w:pPr>
  </w:style>
  <w:style w:type="paragraph" w:styleId="TOC5">
    <w:name w:val="toc 5"/>
    <w:basedOn w:val="Normal"/>
    <w:next w:val="Normal"/>
    <w:autoRedefine/>
    <w:uiPriority w:val="39"/>
    <w:semiHidden/>
    <w:unhideWhenUsed/>
    <w:rsid w:val="00572222"/>
    <w:pPr>
      <w:spacing w:after="100"/>
      <w:ind w:left="880"/>
    </w:pPr>
  </w:style>
  <w:style w:type="paragraph" w:styleId="TOC6">
    <w:name w:val="toc 6"/>
    <w:basedOn w:val="Normal"/>
    <w:next w:val="Normal"/>
    <w:autoRedefine/>
    <w:uiPriority w:val="39"/>
    <w:semiHidden/>
    <w:unhideWhenUsed/>
    <w:rsid w:val="00572222"/>
    <w:pPr>
      <w:spacing w:after="100"/>
      <w:ind w:left="1100"/>
    </w:pPr>
  </w:style>
  <w:style w:type="paragraph" w:styleId="TOC7">
    <w:name w:val="toc 7"/>
    <w:basedOn w:val="Normal"/>
    <w:next w:val="Normal"/>
    <w:autoRedefine/>
    <w:uiPriority w:val="39"/>
    <w:semiHidden/>
    <w:unhideWhenUsed/>
    <w:rsid w:val="00572222"/>
    <w:pPr>
      <w:spacing w:after="100"/>
      <w:ind w:left="1320"/>
    </w:pPr>
  </w:style>
  <w:style w:type="paragraph" w:styleId="TOC8">
    <w:name w:val="toc 8"/>
    <w:basedOn w:val="Normal"/>
    <w:next w:val="Normal"/>
    <w:autoRedefine/>
    <w:uiPriority w:val="39"/>
    <w:semiHidden/>
    <w:unhideWhenUsed/>
    <w:rsid w:val="00572222"/>
    <w:pPr>
      <w:spacing w:after="100"/>
      <w:ind w:left="1540"/>
    </w:pPr>
  </w:style>
  <w:style w:type="paragraph" w:styleId="TOC9">
    <w:name w:val="toc 9"/>
    <w:basedOn w:val="Normal"/>
    <w:next w:val="Normal"/>
    <w:autoRedefine/>
    <w:uiPriority w:val="39"/>
    <w:semiHidden/>
    <w:unhideWhenUsed/>
    <w:rsid w:val="00572222"/>
    <w:pPr>
      <w:spacing w:after="100"/>
      <w:ind w:left="1760"/>
    </w:pPr>
  </w:style>
  <w:style w:type="paragraph" w:styleId="TOCHeading">
    <w:name w:val="TOC Heading"/>
    <w:basedOn w:val="Heading1"/>
    <w:next w:val="Normal"/>
    <w:uiPriority w:val="39"/>
    <w:semiHidden/>
    <w:unhideWhenUsed/>
    <w:qFormat/>
    <w:rsid w:val="00572222"/>
    <w:pPr>
      <w:spacing w:before="240"/>
      <w:outlineLvl w:val="9"/>
    </w:pPr>
    <w:rPr>
      <w:b w:val="0"/>
      <w:bCs w:val="0"/>
      <w:color w:val="381212"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3275875">
      <w:bodyDiv w:val="1"/>
      <w:marLeft w:val="0"/>
      <w:marRight w:val="0"/>
      <w:marTop w:val="0"/>
      <w:marBottom w:val="0"/>
      <w:divBdr>
        <w:top w:val="none" w:sz="0" w:space="0" w:color="auto"/>
        <w:left w:val="none" w:sz="0" w:space="0" w:color="auto"/>
        <w:bottom w:val="none" w:sz="0" w:space="0" w:color="auto"/>
        <w:right w:val="none" w:sz="0" w:space="0" w:color="auto"/>
      </w:divBdr>
    </w:div>
    <w:div w:id="202578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arth%20tones%20letterhead(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E0B4D090E14197888392929656FFB0"/>
        <w:category>
          <w:name w:val="General"/>
          <w:gallery w:val="placeholder"/>
        </w:category>
        <w:types>
          <w:type w:val="bbPlcHdr"/>
        </w:types>
        <w:behaviors>
          <w:behavior w:val="content"/>
        </w:behaviors>
        <w:guid w:val="{7EE25E3C-2A08-4B99-9A6B-73D5D15B5DF5}"/>
      </w:docPartPr>
      <w:docPartBody>
        <w:p w:rsidR="00C32376" w:rsidRDefault="00A274D5">
          <w:pPr>
            <w:pStyle w:val="32E0B4D090E14197888392929656FFB0"/>
          </w:pPr>
          <w:r w:rsidRPr="00752FC4">
            <w:t>Street Address, City, ST ZIP Code</w:t>
          </w:r>
        </w:p>
      </w:docPartBody>
    </w:docPart>
    <w:docPart>
      <w:docPartPr>
        <w:name w:val="11FCC542F08A4CE5BD2BE81950F3C030"/>
        <w:category>
          <w:name w:val="General"/>
          <w:gallery w:val="placeholder"/>
        </w:category>
        <w:types>
          <w:type w:val="bbPlcHdr"/>
        </w:types>
        <w:behaviors>
          <w:behavior w:val="content"/>
        </w:behaviors>
        <w:guid w:val="{0163E907-9B85-4544-9BB9-FD2049210991}"/>
      </w:docPartPr>
      <w:docPartBody>
        <w:p w:rsidR="00C32376" w:rsidRDefault="00A274D5">
          <w:pPr>
            <w:pStyle w:val="11FCC542F08A4CE5BD2BE81950F3C030"/>
          </w:pPr>
          <w:r w:rsidRPr="00752FC4">
            <w:t>Telephone</w:t>
          </w:r>
        </w:p>
      </w:docPartBody>
    </w:docPart>
    <w:docPart>
      <w:docPartPr>
        <w:name w:val="267DB1F776E340A391425A55FEECFF1B"/>
        <w:category>
          <w:name w:val="General"/>
          <w:gallery w:val="placeholder"/>
        </w:category>
        <w:types>
          <w:type w:val="bbPlcHdr"/>
        </w:types>
        <w:behaviors>
          <w:behavior w:val="content"/>
        </w:behaviors>
        <w:guid w:val="{464B7917-7C6E-41DB-924F-A9A4FE5FCE49}"/>
      </w:docPartPr>
      <w:docPartBody>
        <w:p w:rsidR="00C32376" w:rsidRDefault="00A274D5">
          <w:pPr>
            <w:pStyle w:val="267DB1F776E340A391425A55FEECFF1B"/>
          </w:pPr>
          <w:r w:rsidRPr="00752FC4">
            <w:t>Email</w:t>
          </w:r>
        </w:p>
      </w:docPartBody>
    </w:docPart>
    <w:docPart>
      <w:docPartPr>
        <w:name w:val="744F855D06BC4542B8F7C76044888E41"/>
        <w:category>
          <w:name w:val="General"/>
          <w:gallery w:val="placeholder"/>
        </w:category>
        <w:types>
          <w:type w:val="bbPlcHdr"/>
        </w:types>
        <w:behaviors>
          <w:behavior w:val="content"/>
        </w:behaviors>
        <w:guid w:val="{95DE7CEA-FB59-4C2D-9AF7-60A193B262FE}"/>
      </w:docPartPr>
      <w:docPartBody>
        <w:p w:rsidR="00C32376" w:rsidRDefault="00A274D5">
          <w:pPr>
            <w:pStyle w:val="744F855D06BC4542B8F7C76044888E41"/>
          </w:pPr>
          <w:r w:rsidRPr="005125BB">
            <w:rPr>
              <w:rStyle w:val="PlaceholderText"/>
            </w:rPr>
            <w:t>Date</w:t>
          </w:r>
        </w:p>
      </w:docPartBody>
    </w:docPart>
    <w:docPart>
      <w:docPartPr>
        <w:name w:val="4CBED7A2CAF74C52A1C453925DE8C2C3"/>
        <w:category>
          <w:name w:val="General"/>
          <w:gallery w:val="placeholder"/>
        </w:category>
        <w:types>
          <w:type w:val="bbPlcHdr"/>
        </w:types>
        <w:behaviors>
          <w:behavior w:val="content"/>
        </w:behaviors>
        <w:guid w:val="{A2CF0029-04AB-4091-B64D-964DAEEFF01C}"/>
      </w:docPartPr>
      <w:docPartBody>
        <w:p w:rsidR="00C32376" w:rsidRDefault="00A274D5">
          <w:pPr>
            <w:pStyle w:val="4CBED7A2CAF74C52A1C453925DE8C2C3"/>
          </w:pPr>
          <w:r>
            <w:t>Recipient</w:t>
          </w:r>
        </w:p>
      </w:docPartBody>
    </w:docPart>
    <w:docPart>
      <w:docPartPr>
        <w:name w:val="C6676C645BE94B5480D32728F7421C58"/>
        <w:category>
          <w:name w:val="General"/>
          <w:gallery w:val="placeholder"/>
        </w:category>
        <w:types>
          <w:type w:val="bbPlcHdr"/>
        </w:types>
        <w:behaviors>
          <w:behavior w:val="content"/>
        </w:behaviors>
        <w:guid w:val="{659BCF35-0A09-4B85-8F7E-AAF627A5D314}"/>
      </w:docPartPr>
      <w:docPartBody>
        <w:p w:rsidR="00C32376" w:rsidRDefault="00A274D5">
          <w:pPr>
            <w:pStyle w:val="C6676C645BE94B5480D32728F7421C58"/>
          </w:pPr>
          <w:r>
            <w:t>Your Name</w:t>
          </w:r>
        </w:p>
      </w:docPartBody>
    </w:docPart>
    <w:docPart>
      <w:docPartPr>
        <w:name w:val="78CDAD899F7A43E0AD960045735CF535"/>
        <w:category>
          <w:name w:val="General"/>
          <w:gallery w:val="placeholder"/>
        </w:category>
        <w:types>
          <w:type w:val="bbPlcHdr"/>
        </w:types>
        <w:behaviors>
          <w:behavior w:val="content"/>
        </w:behaviors>
        <w:guid w:val="{08DC3FE5-F397-4DF8-B0B8-AEDBEE9D9C03}"/>
      </w:docPartPr>
      <w:docPartBody>
        <w:p w:rsidR="00C32376" w:rsidRDefault="00A274D5">
          <w:pPr>
            <w:pStyle w:val="78CDAD899F7A43E0AD960045735CF535"/>
          </w:pPr>
          <w:r w:rsidRPr="00254E0D">
            <w:rPr>
              <w:rStyle w:val="PlaceholderText"/>
            </w:rPr>
            <w:t>Title</w:t>
          </w:r>
        </w:p>
      </w:docPartBody>
    </w:docPart>
    <w:docPart>
      <w:docPartPr>
        <w:name w:val="5007BBB85CA44986A6F116153C1AEC7D"/>
        <w:category>
          <w:name w:val="General"/>
          <w:gallery w:val="placeholder"/>
        </w:category>
        <w:types>
          <w:type w:val="bbPlcHdr"/>
        </w:types>
        <w:behaviors>
          <w:behavior w:val="content"/>
        </w:behaviors>
        <w:guid w:val="{E35BB7FF-0359-4387-92A7-CE0700B63263}"/>
      </w:docPartPr>
      <w:docPartBody>
        <w:p w:rsidR="00C32376" w:rsidRDefault="00A274D5">
          <w:pPr>
            <w:pStyle w:val="5007BBB85CA44986A6F116153C1AEC7D"/>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DE"/>
    <w:rsid w:val="003145DE"/>
    <w:rsid w:val="00A274D5"/>
    <w:rsid w:val="00C32376"/>
    <w:rsid w:val="00DF6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E0B4D090E14197888392929656FFB0">
    <w:name w:val="32E0B4D090E14197888392929656FFB0"/>
  </w:style>
  <w:style w:type="paragraph" w:customStyle="1" w:styleId="11FCC542F08A4CE5BD2BE81950F3C030">
    <w:name w:val="11FCC542F08A4CE5BD2BE81950F3C030"/>
  </w:style>
  <w:style w:type="paragraph" w:customStyle="1" w:styleId="267DB1F776E340A391425A55FEECFF1B">
    <w:name w:val="267DB1F776E340A391425A55FEECFF1B"/>
  </w:style>
  <w:style w:type="character" w:styleId="PlaceholderText">
    <w:name w:val="Placeholder Text"/>
    <w:basedOn w:val="DefaultParagraphFont"/>
    <w:uiPriority w:val="99"/>
    <w:semiHidden/>
    <w:rPr>
      <w:color w:val="2E74B5" w:themeColor="accent5" w:themeShade="BF"/>
      <w:sz w:val="22"/>
    </w:rPr>
  </w:style>
  <w:style w:type="paragraph" w:customStyle="1" w:styleId="744F855D06BC4542B8F7C76044888E41">
    <w:name w:val="744F855D06BC4542B8F7C76044888E41"/>
  </w:style>
  <w:style w:type="paragraph" w:customStyle="1" w:styleId="4CBED7A2CAF74C52A1C453925DE8C2C3">
    <w:name w:val="4CBED7A2CAF74C52A1C453925DE8C2C3"/>
  </w:style>
  <w:style w:type="paragraph" w:customStyle="1" w:styleId="867488C4AD924CAAAB47C19BC20ED91E">
    <w:name w:val="867488C4AD924CAAAB47C19BC20ED91E"/>
  </w:style>
  <w:style w:type="paragraph" w:customStyle="1" w:styleId="8FE1D3FAF3F84652B140AA55F172CF2B">
    <w:name w:val="8FE1D3FAF3F84652B140AA55F172CF2B"/>
  </w:style>
  <w:style w:type="paragraph" w:customStyle="1" w:styleId="C6676C645BE94B5480D32728F7421C58">
    <w:name w:val="C6676C645BE94B5480D32728F7421C58"/>
  </w:style>
  <w:style w:type="paragraph" w:customStyle="1" w:styleId="78CDAD899F7A43E0AD960045735CF535">
    <w:name w:val="78CDAD899F7A43E0AD960045735CF535"/>
  </w:style>
  <w:style w:type="paragraph" w:customStyle="1" w:styleId="5007BBB85CA44986A6F116153C1AEC7D">
    <w:name w:val="5007BBB85CA44986A6F116153C1AEC7D"/>
  </w:style>
  <w:style w:type="paragraph" w:customStyle="1" w:styleId="4DDC68FE7FB64DF6BA849FC60BFBCE5C">
    <w:name w:val="4DDC68FE7FB64DF6BA849FC60BFBCE5C"/>
    <w:rsid w:val="003145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Personal Letterhead">
  <a:themeElements>
    <a:clrScheme name="Letterhead LH05">
      <a:dk1>
        <a:srgbClr val="000000"/>
      </a:dk1>
      <a:lt1>
        <a:sysClr val="window" lastClr="FFFFFF"/>
      </a:lt1>
      <a:dk2>
        <a:srgbClr val="000000"/>
      </a:dk2>
      <a:lt2>
        <a:srgbClr val="FFFFFF"/>
      </a:lt2>
      <a:accent1>
        <a:srgbClr val="4B1919"/>
      </a:accent1>
      <a:accent2>
        <a:srgbClr val="FFD966"/>
      </a:accent2>
      <a:accent3>
        <a:srgbClr val="85CDC1"/>
      </a:accent3>
      <a:accent4>
        <a:srgbClr val="3B3838"/>
      </a:accent4>
      <a:accent5>
        <a:srgbClr val="FFFFFF"/>
      </a:accent5>
      <a:accent6>
        <a:srgbClr val="FFFFFF"/>
      </a:accent6>
      <a:hlink>
        <a:srgbClr val="85CDC1"/>
      </a:hlink>
      <a:folHlink>
        <a:srgbClr val="FF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A7216-FBEF-4A6F-8E38-8B3814440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5D1EF1-8098-4F94-84E4-9E6AE0AB3CC3}">
  <ds:schemaRefs>
    <ds:schemaRef ds:uri="http://schemas.microsoft.com/sharepoint/v3/contenttype/forms"/>
  </ds:schemaRefs>
</ds:datastoreItem>
</file>

<file path=customXml/itemProps3.xml><?xml version="1.0" encoding="utf-8"?>
<ds:datastoreItem xmlns:ds="http://schemas.openxmlformats.org/officeDocument/2006/customXml" ds:itemID="{D0F67B6E-C1E6-43AE-8F0E-1BFA4278F237}">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36D31669-E69D-4C7C-A7BF-C7E6FC057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Earth tones letterhead(2).dotx</Template>
  <TotalTime>0</TotalTime>
  <Pages>1</Pages>
  <Words>221</Words>
  <Characters>1263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2019-01-28T10:42:00Z</dcterms:created>
  <dcterms:modified xsi:type="dcterms:W3CDTF">2019-01-28T10:46:00Z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