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bottom w:val="single" w:sz="4" w:space="0" w:color="auto"/>
        </w:tblBorders>
        <w:tblLook w:val="0600" w:firstRow="0" w:lastRow="0" w:firstColumn="0" w:lastColumn="0" w:noHBand="1" w:noVBand="1"/>
        <w:tblDescription w:val="Layout table"/>
      </w:tblPr>
      <w:tblGrid>
        <w:gridCol w:w="4952"/>
        <w:gridCol w:w="4408"/>
      </w:tblGrid>
      <w:tr w:rsidR="008C2737" w:rsidRPr="0061353E" w:rsidTr="008C2737">
        <w:trPr>
          <w:trHeight w:val="1304"/>
        </w:trPr>
        <w:tc>
          <w:tcPr>
            <w:tcW w:w="5723" w:type="dxa"/>
          </w:tcPr>
          <w:p w:rsidR="008C2737" w:rsidRPr="0061353E" w:rsidRDefault="008C2737" w:rsidP="00CB0809">
            <w:pPr>
              <w:rPr>
                <w:rFonts w:ascii="Calibri" w:hAnsi="Calibri" w:cs="Calibri"/>
                <w:sz w:val="24"/>
                <w:szCs w:val="24"/>
              </w:rPr>
            </w:pPr>
            <w:r w:rsidRPr="0061353E">
              <w:rPr>
                <w:rFonts w:ascii="Calibri" w:hAnsi="Calibri" w:cs="Calibri"/>
                <w:noProof/>
                <w:sz w:val="24"/>
                <w:szCs w:val="24"/>
              </w:rPr>
              <w:drawing>
                <wp:inline distT="0" distB="0" distL="0" distR="0" wp14:anchorId="453014D2" wp14:editId="0E9CF518">
                  <wp:extent cx="759600" cy="356226"/>
                  <wp:effectExtent l="0" t="0" r="2540" b="635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logo_placeholder.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59600" cy="356226"/>
                          </a:xfrm>
                          <a:prstGeom prst="rect">
                            <a:avLst/>
                          </a:prstGeom>
                        </pic:spPr>
                      </pic:pic>
                    </a:graphicData>
                  </a:graphic>
                </wp:inline>
              </w:drawing>
            </w:r>
          </w:p>
        </w:tc>
        <w:tc>
          <w:tcPr>
            <w:tcW w:w="5077" w:type="dxa"/>
          </w:tcPr>
          <w:sdt>
            <w:sdtPr>
              <w:rPr>
                <w:rFonts w:ascii="Calibri" w:hAnsi="Calibri" w:cs="Calibri"/>
                <w:sz w:val="24"/>
                <w:szCs w:val="24"/>
              </w:rPr>
              <w:alias w:val="Enter Street Address, City, ST ZIP Code:"/>
              <w:tag w:val="Enter  Street Address, City, ST ZIP Code:"/>
              <w:id w:val="223497027"/>
              <w:placeholder>
                <w:docPart w:val="32E0B4D090E14197888392929656FFB0"/>
              </w:placeholder>
              <w:temporary/>
              <w:showingPlcHdr/>
              <w15:appearance w15:val="hidden"/>
            </w:sdtPr>
            <w:sdtEndPr/>
            <w:sdtContent>
              <w:p w:rsidR="008C2737" w:rsidRPr="0061353E" w:rsidRDefault="008C2737" w:rsidP="008C2737">
                <w:pPr>
                  <w:pStyle w:val="ContactInfo"/>
                  <w:rPr>
                    <w:rFonts w:ascii="Calibri" w:hAnsi="Calibri" w:cs="Calibri"/>
                    <w:sz w:val="24"/>
                    <w:szCs w:val="24"/>
                  </w:rPr>
                </w:pPr>
                <w:r w:rsidRPr="0061353E">
                  <w:rPr>
                    <w:rFonts w:ascii="Calibri" w:hAnsi="Calibri" w:cs="Calibri"/>
                    <w:sz w:val="24"/>
                    <w:szCs w:val="24"/>
                  </w:rPr>
                  <w:t>Street Address, City, ST ZIP Code</w:t>
                </w:r>
              </w:p>
            </w:sdtContent>
          </w:sdt>
          <w:sdt>
            <w:sdtPr>
              <w:rPr>
                <w:rFonts w:ascii="Calibri" w:hAnsi="Calibri" w:cs="Calibri"/>
                <w:sz w:val="24"/>
                <w:szCs w:val="24"/>
              </w:rPr>
              <w:alias w:val="Enter Telephone:"/>
              <w:tag w:val="Enter Telephone:"/>
              <w:id w:val="510197970"/>
              <w:placeholder>
                <w:docPart w:val="11FCC542F08A4CE5BD2BE81950F3C030"/>
              </w:placeholder>
              <w:temporary/>
              <w:showingPlcHdr/>
              <w15:appearance w15:val="hidden"/>
            </w:sdtPr>
            <w:sdtEndPr/>
            <w:sdtContent>
              <w:p w:rsidR="008C2737" w:rsidRPr="0061353E" w:rsidRDefault="008C2737" w:rsidP="008C2737">
                <w:pPr>
                  <w:pStyle w:val="ContactInfo"/>
                  <w:rPr>
                    <w:rFonts w:ascii="Calibri" w:hAnsi="Calibri" w:cs="Calibri"/>
                    <w:sz w:val="24"/>
                    <w:szCs w:val="24"/>
                  </w:rPr>
                </w:pPr>
                <w:r w:rsidRPr="0061353E">
                  <w:rPr>
                    <w:rFonts w:ascii="Calibri" w:hAnsi="Calibri" w:cs="Calibri"/>
                    <w:sz w:val="24"/>
                    <w:szCs w:val="24"/>
                  </w:rPr>
                  <w:t>Telephone</w:t>
                </w:r>
              </w:p>
            </w:sdtContent>
          </w:sdt>
          <w:p w:rsidR="008C2737" w:rsidRPr="0061353E" w:rsidRDefault="002F36FA" w:rsidP="008C2737">
            <w:pPr>
              <w:pStyle w:val="ContactInfo"/>
              <w:rPr>
                <w:rFonts w:ascii="Calibri" w:hAnsi="Calibri" w:cs="Calibri"/>
                <w:noProof/>
                <w:sz w:val="24"/>
                <w:szCs w:val="24"/>
              </w:rPr>
            </w:pPr>
            <w:sdt>
              <w:sdtPr>
                <w:rPr>
                  <w:rFonts w:ascii="Calibri" w:hAnsi="Calibri" w:cs="Calibri"/>
                  <w:sz w:val="24"/>
                  <w:szCs w:val="24"/>
                </w:rPr>
                <w:alias w:val="Enter Email:"/>
                <w:tag w:val="Enter Email:"/>
                <w:id w:val="945582249"/>
                <w:placeholder>
                  <w:docPart w:val="267DB1F776E340A391425A55FEECFF1B"/>
                </w:placeholder>
                <w:temporary/>
                <w:showingPlcHdr/>
                <w15:appearance w15:val="hidden"/>
              </w:sdtPr>
              <w:sdtEndPr/>
              <w:sdtContent>
                <w:r w:rsidR="008C2737" w:rsidRPr="0061353E">
                  <w:rPr>
                    <w:rFonts w:ascii="Calibri" w:hAnsi="Calibri" w:cs="Calibri"/>
                    <w:sz w:val="24"/>
                    <w:szCs w:val="24"/>
                  </w:rPr>
                  <w:t>Email</w:t>
                </w:r>
              </w:sdtContent>
            </w:sdt>
            <w:r w:rsidR="00BE547E" w:rsidRPr="0061353E">
              <w:rPr>
                <w:rFonts w:ascii="Calibri" w:hAnsi="Calibri" w:cs="Calibri"/>
                <w:sz w:val="24"/>
                <w:szCs w:val="24"/>
              </w:rPr>
              <w:br/>
            </w:r>
            <w:r w:rsidR="00BE547E" w:rsidRPr="0061353E">
              <w:rPr>
                <w:rFonts w:ascii="Calibri" w:hAnsi="Calibri" w:cs="Calibri"/>
                <w:noProof/>
                <w:color w:val="C00000"/>
                <w:sz w:val="24"/>
                <w:szCs w:val="24"/>
              </w:rPr>
              <w:t>doxhub.org</w:t>
            </w:r>
          </w:p>
        </w:tc>
      </w:tr>
    </w:tbl>
    <w:p w:rsidR="00752FC4" w:rsidRPr="0061353E" w:rsidRDefault="002F36FA" w:rsidP="005125BB">
      <w:pPr>
        <w:pStyle w:val="Date"/>
        <w:rPr>
          <w:rFonts w:ascii="Calibri" w:hAnsi="Calibri" w:cs="Calibri"/>
          <w:sz w:val="24"/>
          <w:szCs w:val="24"/>
        </w:rPr>
      </w:pPr>
      <w:sdt>
        <w:sdtPr>
          <w:rPr>
            <w:rFonts w:ascii="Calibri" w:hAnsi="Calibri" w:cs="Calibri"/>
            <w:sz w:val="24"/>
            <w:szCs w:val="24"/>
          </w:rPr>
          <w:alias w:val="Enter Date:"/>
          <w:tag w:val="Enter Date:"/>
          <w:id w:val="-1455475630"/>
          <w:placeholder>
            <w:docPart w:val="744F855D06BC4542B8F7C76044888E41"/>
          </w:placeholder>
          <w:temporary/>
          <w:showingPlcHdr/>
          <w15:appearance w15:val="hidden"/>
        </w:sdtPr>
        <w:sdtEndPr/>
        <w:sdtContent>
          <w:r w:rsidR="00752FC4" w:rsidRPr="0061353E">
            <w:rPr>
              <w:rStyle w:val="PlaceholderText"/>
              <w:rFonts w:ascii="Calibri" w:hAnsi="Calibri" w:cs="Calibri"/>
              <w:color w:val="000000" w:themeColor="text2" w:themeShade="BF"/>
              <w:sz w:val="24"/>
              <w:szCs w:val="24"/>
            </w:rPr>
            <w:t>Date</w:t>
          </w:r>
        </w:sdtContent>
      </w:sdt>
    </w:p>
    <w:p w:rsidR="00752FC4" w:rsidRPr="0061353E" w:rsidRDefault="00752FC4" w:rsidP="008D0AA7">
      <w:pPr>
        <w:pStyle w:val="Salutation"/>
        <w:rPr>
          <w:rFonts w:ascii="Calibri" w:hAnsi="Calibri" w:cs="Calibri"/>
          <w:sz w:val="24"/>
          <w:szCs w:val="24"/>
        </w:rPr>
      </w:pPr>
      <w:r w:rsidRPr="0061353E">
        <w:rPr>
          <w:rFonts w:ascii="Calibri" w:hAnsi="Calibri" w:cs="Calibri"/>
          <w:sz w:val="24"/>
          <w:szCs w:val="24"/>
        </w:rPr>
        <w:t xml:space="preserve">Dear </w:t>
      </w:r>
      <w:sdt>
        <w:sdtPr>
          <w:rPr>
            <w:rFonts w:ascii="Calibri" w:hAnsi="Calibri" w:cs="Calibri"/>
            <w:sz w:val="24"/>
            <w:szCs w:val="24"/>
          </w:rPr>
          <w:alias w:val="Enter recipient name:"/>
          <w:tag w:val="Enter recipient name:"/>
          <w:id w:val="1586728313"/>
          <w:placeholder>
            <w:docPart w:val="4CBED7A2CAF74C52A1C453925DE8C2C3"/>
          </w:placeholder>
          <w:temporary/>
          <w:showingPlcHdr/>
          <w15:appearance w15:val="hidden"/>
          <w:text/>
        </w:sdtPr>
        <w:sdtEndPr/>
        <w:sdtContent>
          <w:r w:rsidRPr="0061353E">
            <w:rPr>
              <w:rFonts w:ascii="Calibri" w:hAnsi="Calibri" w:cs="Calibri"/>
              <w:sz w:val="24"/>
              <w:szCs w:val="24"/>
            </w:rPr>
            <w:t>Recipient</w:t>
          </w:r>
        </w:sdtContent>
      </w:sdt>
      <w:r w:rsidRPr="0061353E">
        <w:rPr>
          <w:rFonts w:ascii="Calibri" w:hAnsi="Calibri" w:cs="Calibri"/>
          <w:sz w:val="24"/>
          <w:szCs w:val="24"/>
        </w:rPr>
        <w:t>,</w:t>
      </w:r>
    </w:p>
    <w:p w:rsidR="0061353E" w:rsidRPr="0061353E" w:rsidRDefault="0061353E" w:rsidP="0061353E">
      <w:pPr>
        <w:spacing w:before="100" w:beforeAutospacing="1" w:after="100" w:afterAutospacing="1" w:line="240" w:lineRule="auto"/>
        <w:rPr>
          <w:rFonts w:ascii="Calibri" w:eastAsia="Times New Roman" w:hAnsi="Calibri" w:cs="Calibri"/>
          <w:sz w:val="24"/>
          <w:szCs w:val="24"/>
        </w:rPr>
      </w:pPr>
      <w:r w:rsidRPr="0061353E">
        <w:rPr>
          <w:rFonts w:ascii="Calibri" w:eastAsia="Times New Roman" w:hAnsi="Calibri" w:cs="Calibri"/>
          <w:sz w:val="24"/>
          <w:szCs w:val="24"/>
        </w:rPr>
        <w:t>Thank you for your feedback regarding our services. We are regretful about your unsatisfactory experience at our restaurant. It is unfortunate that you did not enjoy the dinner as it was too spicy according to your taste. We are going to make sure that you have no complaints at your next visit. Do give us another chance. </w:t>
      </w:r>
    </w:p>
    <w:p w:rsidR="0061353E" w:rsidRPr="0061353E" w:rsidRDefault="0061353E" w:rsidP="0061353E">
      <w:pPr>
        <w:spacing w:before="100" w:beforeAutospacing="1" w:after="100" w:afterAutospacing="1" w:line="240" w:lineRule="auto"/>
        <w:rPr>
          <w:rFonts w:ascii="Calibri" w:eastAsia="Times New Roman" w:hAnsi="Calibri" w:cs="Calibri"/>
          <w:sz w:val="24"/>
          <w:szCs w:val="24"/>
        </w:rPr>
      </w:pPr>
      <w:r w:rsidRPr="0061353E">
        <w:rPr>
          <w:rFonts w:ascii="Calibri" w:eastAsia="Times New Roman" w:hAnsi="Calibri" w:cs="Calibri"/>
          <w:sz w:val="24"/>
          <w:szCs w:val="24"/>
        </w:rPr>
        <w:t xml:space="preserve">We strive hard for the absolute satisfaction of our customers. Our well-experienced head chef ensures that the quality and taste of food is up to the highest standards. We also </w:t>
      </w:r>
      <w:proofErr w:type="gramStart"/>
      <w:r w:rsidRPr="0061353E">
        <w:rPr>
          <w:rFonts w:ascii="Calibri" w:eastAsia="Times New Roman" w:hAnsi="Calibri" w:cs="Calibri"/>
          <w:sz w:val="24"/>
          <w:szCs w:val="24"/>
        </w:rPr>
        <w:t>take into account</w:t>
      </w:r>
      <w:proofErr w:type="gramEnd"/>
      <w:r w:rsidRPr="0061353E">
        <w:rPr>
          <w:rFonts w:ascii="Calibri" w:eastAsia="Times New Roman" w:hAnsi="Calibri" w:cs="Calibri"/>
          <w:sz w:val="24"/>
          <w:szCs w:val="24"/>
        </w:rPr>
        <w:t xml:space="preserve"> special demands so that our clients can have exactly what they want. Therefore, at your next visit, do let us know if you want the level of spices to be mild. You may customize your dish any way you want. We will take care of all your special requests. </w:t>
      </w:r>
    </w:p>
    <w:p w:rsidR="0061353E" w:rsidRPr="0061353E" w:rsidRDefault="0061353E" w:rsidP="0061353E">
      <w:pPr>
        <w:spacing w:before="100" w:beforeAutospacing="1" w:after="100" w:afterAutospacing="1" w:line="240" w:lineRule="auto"/>
        <w:rPr>
          <w:rFonts w:ascii="Calibri" w:eastAsia="Times New Roman" w:hAnsi="Calibri" w:cs="Calibri"/>
          <w:sz w:val="24"/>
          <w:szCs w:val="24"/>
        </w:rPr>
      </w:pPr>
      <w:r w:rsidRPr="0061353E">
        <w:rPr>
          <w:rFonts w:ascii="Calibri" w:eastAsia="Times New Roman" w:hAnsi="Calibri" w:cs="Calibri"/>
          <w:sz w:val="24"/>
          <w:szCs w:val="24"/>
        </w:rPr>
        <w:t>Once again, we apologize for your bad experience. Do give us a chance to improve. We look forward to serving you again. </w:t>
      </w:r>
      <w:bookmarkStart w:id="0" w:name="_GoBack"/>
      <w:bookmarkEnd w:id="0"/>
    </w:p>
    <w:sdt>
      <w:sdtPr>
        <w:rPr>
          <w:rFonts w:ascii="Calibri" w:hAnsi="Calibri" w:cs="Calibri"/>
          <w:sz w:val="24"/>
          <w:szCs w:val="24"/>
        </w:rPr>
        <w:alias w:val="Your Name:"/>
        <w:tag w:val="Your Name:"/>
        <w:id w:val="1872109004"/>
        <w:placeholder>
          <w:docPart w:val="C6676C645BE94B5480D32728F7421C58"/>
        </w:placeholder>
        <w:showingPlcHdr/>
        <w:dataBinding w:prefixMappings="xmlns:ns0='http://schemas.openxmlformats.org/officeDocument/2006/extended-properties' " w:xpath="/ns0:Properties[1]/ns0:Company[1]" w:storeItemID="{6668398D-A668-4E3E-A5EB-62B293D839F1}"/>
        <w15:appearance w15:val="hidden"/>
        <w:text w:multiLine="1"/>
      </w:sdtPr>
      <w:sdtEndPr/>
      <w:sdtContent>
        <w:p w:rsidR="000F7122" w:rsidRPr="0061353E" w:rsidRDefault="000F7122" w:rsidP="000F7122">
          <w:pPr>
            <w:pStyle w:val="Signature"/>
            <w:rPr>
              <w:rFonts w:ascii="Calibri" w:hAnsi="Calibri" w:cs="Calibri"/>
              <w:sz w:val="24"/>
              <w:szCs w:val="24"/>
            </w:rPr>
          </w:pPr>
          <w:r w:rsidRPr="0061353E">
            <w:rPr>
              <w:rFonts w:ascii="Calibri" w:hAnsi="Calibri" w:cs="Calibri"/>
              <w:sz w:val="24"/>
              <w:szCs w:val="24"/>
            </w:rPr>
            <w:t>Your Name</w:t>
          </w:r>
        </w:p>
      </w:sdtContent>
    </w:sdt>
    <w:p w:rsidR="00254E0D" w:rsidRPr="0061353E" w:rsidRDefault="002F36FA" w:rsidP="00254E0D">
      <w:pPr>
        <w:pStyle w:val="Signature"/>
        <w:rPr>
          <w:rFonts w:ascii="Calibri" w:hAnsi="Calibri" w:cs="Calibri"/>
          <w:sz w:val="24"/>
          <w:szCs w:val="24"/>
        </w:rPr>
      </w:pPr>
      <w:sdt>
        <w:sdtPr>
          <w:rPr>
            <w:rFonts w:ascii="Calibri" w:hAnsi="Calibri" w:cs="Calibri"/>
            <w:sz w:val="24"/>
            <w:szCs w:val="24"/>
          </w:rPr>
          <w:id w:val="617336970"/>
          <w:placeholder>
            <w:docPart w:val="78CDAD899F7A43E0AD960045735CF535"/>
          </w:placeholder>
          <w:temporary/>
          <w:showingPlcHdr/>
          <w15:appearance w15:val="hidden"/>
        </w:sdtPr>
        <w:sdtEndPr/>
        <w:sdtContent>
          <w:r w:rsidR="00254E0D" w:rsidRPr="0061353E">
            <w:rPr>
              <w:rStyle w:val="PlaceholderText"/>
              <w:rFonts w:ascii="Calibri" w:hAnsi="Calibri" w:cs="Calibri"/>
              <w:color w:val="auto"/>
              <w:sz w:val="24"/>
              <w:szCs w:val="24"/>
            </w:rPr>
            <w:t>Title</w:t>
          </w:r>
        </w:sdtContent>
      </w:sdt>
    </w:p>
    <w:p w:rsidR="009468D3" w:rsidRPr="0061353E" w:rsidRDefault="002F36FA" w:rsidP="00254E0D">
      <w:pPr>
        <w:pStyle w:val="Signature"/>
        <w:rPr>
          <w:rFonts w:ascii="Calibri" w:hAnsi="Calibri" w:cs="Calibri"/>
          <w:sz w:val="24"/>
          <w:szCs w:val="24"/>
        </w:rPr>
      </w:pPr>
      <w:sdt>
        <w:sdtPr>
          <w:rPr>
            <w:rFonts w:ascii="Calibri" w:hAnsi="Calibri" w:cs="Calibri"/>
            <w:sz w:val="24"/>
            <w:szCs w:val="24"/>
          </w:rPr>
          <w:id w:val="779307343"/>
          <w:placeholder>
            <w:docPart w:val="5007BBB85CA44986A6F116153C1AEC7D"/>
          </w:placeholder>
          <w:temporary/>
          <w:showingPlcHdr/>
          <w15:appearance w15:val="hidden"/>
        </w:sdtPr>
        <w:sdtEndPr/>
        <w:sdtContent>
          <w:r w:rsidR="00254E0D" w:rsidRPr="0061353E">
            <w:rPr>
              <w:rStyle w:val="PlaceholderText"/>
              <w:rFonts w:ascii="Calibri" w:hAnsi="Calibri" w:cs="Calibri"/>
              <w:color w:val="auto"/>
              <w:sz w:val="24"/>
              <w:szCs w:val="24"/>
            </w:rPr>
            <w:t>Email</w:t>
          </w:r>
        </w:sdtContent>
      </w:sdt>
    </w:p>
    <w:sectPr w:rsidR="009468D3" w:rsidRPr="0061353E" w:rsidSect="00616566">
      <w:footerReference w:type="default" r:id="rId12"/>
      <w:headerReference w:type="first" r:id="rId13"/>
      <w:footerReference w:type="first" r:id="rId14"/>
      <w:pgSz w:w="12240" w:h="15840" w:code="1"/>
      <w:pgMar w:top="720" w:right="1440" w:bottom="2520" w:left="1440" w:header="720" w:footer="86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F36FA" w:rsidRDefault="002F36FA">
      <w:pPr>
        <w:spacing w:after="0" w:line="240" w:lineRule="auto"/>
      </w:pPr>
      <w:r>
        <w:separator/>
      </w:r>
    </w:p>
    <w:p w:rsidR="002F36FA" w:rsidRDefault="002F36FA"/>
  </w:endnote>
  <w:endnote w:type="continuationSeparator" w:id="0">
    <w:p w:rsidR="002F36FA" w:rsidRDefault="002F36FA">
      <w:pPr>
        <w:spacing w:after="0" w:line="240" w:lineRule="auto"/>
      </w:pPr>
      <w:r>
        <w:continuationSeparator/>
      </w:r>
    </w:p>
    <w:p w:rsidR="002F36FA" w:rsidRDefault="002F36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646A" w:rsidRPr="00BE547E" w:rsidRDefault="006317B5" w:rsidP="00BE547E">
    <w:pPr>
      <w:pStyle w:val="Footer"/>
      <w:jc w:val="left"/>
      <w:rPr>
        <w:color w:val="auto"/>
      </w:rPr>
    </w:pPr>
    <w:r>
      <w:rPr>
        <w:noProof/>
      </w:rPr>
      <mc:AlternateContent>
        <mc:Choice Requires="wps">
          <w:drawing>
            <wp:anchor distT="0" distB="0" distL="114300" distR="114300" simplePos="0" relativeHeight="251669504" behindDoc="0" locked="0" layoutInCell="1" allowOverlap="1">
              <wp:simplePos x="0" y="0"/>
              <wp:positionH relativeFrom="column">
                <wp:posOffset>-914400</wp:posOffset>
              </wp:positionH>
              <wp:positionV relativeFrom="paragraph">
                <wp:posOffset>-621796</wp:posOffset>
              </wp:positionV>
              <wp:extent cx="7779385" cy="1363980"/>
              <wp:effectExtent l="0" t="0" r="0" b="7620"/>
              <wp:wrapNone/>
              <wp:docPr id="15" name="Freeform: Shape 14">
                <a:extLst xmlns:a="http://schemas.openxmlformats.org/drawingml/2006/main">
                  <a:ext uri="{FF2B5EF4-FFF2-40B4-BE49-F238E27FC236}">
                    <a16:creationId xmlns:a16="http://schemas.microsoft.com/office/drawing/2014/main" id="{D57537D0-64E0-4E7C-98BF-EEDCE612E362}"/>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0800000">
                        <a:off x="0" y="0"/>
                        <a:ext cx="7779385" cy="1363980"/>
                      </a:xfrm>
                      <a:custGeom>
                        <a:avLst/>
                        <a:gdLst>
                          <a:gd name="connsiteX0" fmla="*/ 7779656 w 7779656"/>
                          <a:gd name="connsiteY0" fmla="*/ 1364203 h 1364203"/>
                          <a:gd name="connsiteX1" fmla="*/ 0 w 7779656"/>
                          <a:gd name="connsiteY1" fmla="*/ 0 h 1364203"/>
                          <a:gd name="connsiteX2" fmla="*/ 7779656 w 7779656"/>
                          <a:gd name="connsiteY2" fmla="*/ 0 h 1364203"/>
                        </a:gdLst>
                        <a:ahLst/>
                        <a:cxnLst>
                          <a:cxn ang="0">
                            <a:pos x="connsiteX0" y="connsiteY0"/>
                          </a:cxn>
                          <a:cxn ang="0">
                            <a:pos x="connsiteX1" y="connsiteY1"/>
                          </a:cxn>
                          <a:cxn ang="0">
                            <a:pos x="connsiteX2" y="connsiteY2"/>
                          </a:cxn>
                        </a:cxnLst>
                        <a:rect l="l" t="t" r="r" b="b"/>
                        <a:pathLst>
                          <a:path w="7779656" h="1364203">
                            <a:moveTo>
                              <a:pt x="7779656" y="1364203"/>
                            </a:moveTo>
                            <a:lnTo>
                              <a:pt x="0" y="0"/>
                            </a:lnTo>
                            <a:lnTo>
                              <a:pt x="7779656" y="0"/>
                            </a:lnTo>
                            <a:close/>
                          </a:path>
                        </a:pathLst>
                      </a:custGeom>
                      <a:solidFill>
                        <a:schemeClr val="accent2">
                          <a:lumMod val="75000"/>
                        </a:schemeClr>
                      </a:solidFill>
                      <a:ln>
                        <a:noFill/>
                      </a:ln>
                      <a:extLst/>
                    </wps:spPr>
                    <wps:bodyPr vert="horz" wrap="square" lIns="91440" tIns="45720" rIns="91440" bIns="45720" numCol="1" anchor="t" anchorCtr="0" compatLnSpc="1">
                      <a:prstTxWarp prst="textNoShape">
                        <a:avLst/>
                      </a:prstTxWarp>
                      <a:noAutofit/>
                    </wps:bodyPr>
                  </wps:wsp>
                </a:graphicData>
              </a:graphic>
            </wp:anchor>
          </w:drawing>
        </mc:Choice>
        <mc:Fallback>
          <w:pict>
            <v:shape w14:anchorId="536C5DF6" id="Freeform: Shape 14" o:spid="_x0000_s1026" style="position:absolute;margin-left:-1in;margin-top:-48.95pt;width:612.55pt;height:107.4pt;rotation:180;z-index:251669504;visibility:visible;mso-wrap-style:square;mso-wrap-distance-left:9pt;mso-wrap-distance-top:0;mso-wrap-distance-right:9pt;mso-wrap-distance-bottom:0;mso-position-horizontal:absolute;mso-position-horizontal-relative:text;mso-position-vertical:absolute;mso-position-vertical-relative:text;v-text-anchor:top" coordsize="7779656,13642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" path="m7779656,1364203l,,7779656,r,1364203xe" fillcolor="#ffc20c [2405]" stroked="f">
              <v:path arrowok="t" o:connecttype="custom" o:connectlocs="7779385,1363980;0,0;7779385,0" o:connectangles="0,0,0"/>
            </v:shape>
          </w:pict>
        </mc:Fallback>
      </mc:AlternateContent>
    </w:r>
    <w:r w:rsidR="00BE547E">
      <w:t>Doxhub.org</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2FC4" w:rsidRDefault="00752FC4" w:rsidP="00752FC4">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F36FA" w:rsidRDefault="002F36FA">
      <w:pPr>
        <w:spacing w:after="0" w:line="240" w:lineRule="auto"/>
      </w:pPr>
      <w:r>
        <w:separator/>
      </w:r>
    </w:p>
    <w:p w:rsidR="002F36FA" w:rsidRDefault="002F36FA"/>
  </w:footnote>
  <w:footnote w:type="continuationSeparator" w:id="0">
    <w:p w:rsidR="002F36FA" w:rsidRDefault="002F36FA">
      <w:pPr>
        <w:spacing w:after="0" w:line="240" w:lineRule="auto"/>
      </w:pPr>
      <w:r>
        <w:continuationSeparator/>
      </w:r>
    </w:p>
    <w:p w:rsidR="002F36FA" w:rsidRDefault="002F36F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68D3" w:rsidRDefault="00CB0809">
    <w:pPr>
      <w:pStyle w:val="Header"/>
    </w:pPr>
    <w:r>
      <w:rPr>
        <w:noProof/>
      </w:rPr>
      <mc:AlternateContent>
        <mc:Choice Requires="wpg">
          <w:drawing>
            <wp:anchor distT="0" distB="0" distL="114300" distR="114300" simplePos="0" relativeHeight="251663360" behindDoc="0" locked="0" layoutInCell="1" allowOverlap="1" wp14:anchorId="3149FDF2" wp14:editId="07513A9C">
              <wp:simplePos x="0" y="0"/>
              <wp:positionH relativeFrom="page">
                <wp:align>center</wp:align>
              </wp:positionH>
              <wp:positionV relativeFrom="page">
                <wp:align>center</wp:align>
              </wp:positionV>
              <wp:extent cx="7782130" cy="10065662"/>
              <wp:effectExtent l="0" t="0" r="0" b="0"/>
              <wp:wrapNone/>
              <wp:docPr id="1" name="Group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7782130" cy="10065662"/>
                        <a:chOff x="0" y="0"/>
                        <a:chExt cx="7782130" cy="10065662"/>
                      </a:xfrm>
                    </wpg:grpSpPr>
                    <wps:wsp>
                      <wps:cNvPr id="25" name="Freeform 6">
                        <a:extLst>
                          <a:ext uri="{FF2B5EF4-FFF2-40B4-BE49-F238E27FC236}">
                            <a16:creationId xmlns:a16="http://schemas.microsoft.com/office/drawing/2014/main" id="{E2A30194-531F-40AF-B3D6-C43C37C2FAEE}"/>
                          </a:ext>
                        </a:extLst>
                      </wps:cNvPr>
                      <wps:cNvSpPr>
                        <a:spLocks/>
                      </wps:cNvSpPr>
                      <wps:spPr bwMode="auto">
                        <a:xfrm>
                          <a:off x="0" y="0"/>
                          <a:ext cx="7772400" cy="3720166"/>
                        </a:xfrm>
                        <a:custGeom>
                          <a:avLst/>
                          <a:gdLst>
                            <a:gd name="T0" fmla="*/ 0 w 872"/>
                            <a:gd name="T1" fmla="*/ 0 h 453"/>
                            <a:gd name="T2" fmla="*/ 0 w 872"/>
                            <a:gd name="T3" fmla="*/ 453 h 453"/>
                            <a:gd name="T4" fmla="*/ 87 w 872"/>
                            <a:gd name="T5" fmla="*/ 310 h 453"/>
                            <a:gd name="T6" fmla="*/ 108 w 872"/>
                            <a:gd name="T7" fmla="*/ 284 h 453"/>
                            <a:gd name="T8" fmla="*/ 133 w 872"/>
                            <a:gd name="T9" fmla="*/ 258 h 453"/>
                            <a:gd name="T10" fmla="*/ 581 w 872"/>
                            <a:gd name="T11" fmla="*/ 72 h 453"/>
                            <a:gd name="T12" fmla="*/ 872 w 872"/>
                            <a:gd name="T13" fmla="*/ 72 h 453"/>
                            <a:gd name="T14" fmla="*/ 872 w 872"/>
                            <a:gd name="T15" fmla="*/ 0 h 453"/>
                            <a:gd name="T16" fmla="*/ 0 w 872"/>
                            <a:gd name="T17" fmla="*/ 0 h 4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872" h="453">
                              <a:moveTo>
                                <a:pt x="0" y="0"/>
                              </a:moveTo>
                              <a:cubicBezTo>
                                <a:pt x="0" y="453"/>
                                <a:pt x="0" y="453"/>
                                <a:pt x="0" y="453"/>
                              </a:cubicBezTo>
                              <a:cubicBezTo>
                                <a:pt x="23" y="401"/>
                                <a:pt x="52" y="353"/>
                                <a:pt x="87" y="310"/>
                              </a:cubicBezTo>
                              <a:cubicBezTo>
                                <a:pt x="94" y="301"/>
                                <a:pt x="101" y="293"/>
                                <a:pt x="108" y="284"/>
                              </a:cubicBezTo>
                              <a:cubicBezTo>
                                <a:pt x="116" y="275"/>
                                <a:pt x="125" y="266"/>
                                <a:pt x="133" y="258"/>
                              </a:cubicBezTo>
                              <a:cubicBezTo>
                                <a:pt x="248" y="143"/>
                                <a:pt x="406" y="72"/>
                                <a:pt x="581" y="72"/>
                              </a:cubicBezTo>
                              <a:cubicBezTo>
                                <a:pt x="872" y="72"/>
                                <a:pt x="872" y="72"/>
                                <a:pt x="872" y="72"/>
                              </a:cubicBezTo>
                              <a:cubicBezTo>
                                <a:pt x="872" y="0"/>
                                <a:pt x="872" y="0"/>
                                <a:pt x="872" y="0"/>
                              </a:cubicBezTo>
                              <a:lnTo>
                                <a:pt x="0" y="0"/>
                              </a:lnTo>
                              <a:close/>
                            </a:path>
                          </a:pathLst>
                        </a:custGeom>
                        <a:solidFill>
                          <a:schemeClr val="accent2"/>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2" name="Freeform: Shape 21">
                        <a:extLst>
                          <a:ext uri="{FF2B5EF4-FFF2-40B4-BE49-F238E27FC236}">
                            <a16:creationId xmlns:a16="http://schemas.microsoft.com/office/drawing/2014/main" id="{DEAA1C26-A75A-44F2-AF8D-55EE31068248}"/>
                          </a:ext>
                        </a:extLst>
                      </wps:cNvPr>
                      <wps:cNvSpPr>
                        <a:spLocks/>
                      </wps:cNvSpPr>
                      <wps:spPr bwMode="auto">
                        <a:xfrm rot="10800000" flipH="1">
                          <a:off x="0" y="438150"/>
                          <a:ext cx="1738276" cy="1896280"/>
                        </a:xfrm>
                        <a:custGeom>
                          <a:avLst/>
                          <a:gdLst>
                            <a:gd name="connsiteX0" fmla="*/ 1628881 w 1738276"/>
                            <a:gd name="connsiteY0" fmla="*/ 1895780 h 1896280"/>
                            <a:gd name="connsiteX1" fmla="*/ 1700732 w 1738276"/>
                            <a:gd name="connsiteY1" fmla="*/ 1696892 h 1896280"/>
                            <a:gd name="connsiteX2" fmla="*/ 13603 w 1738276"/>
                            <a:gd name="connsiteY2" fmla="*/ 13572 h 1896280"/>
                            <a:gd name="connsiteX3" fmla="*/ 0 w 1738276"/>
                            <a:gd name="connsiteY3" fmla="*/ 0 h 1896280"/>
                            <a:gd name="connsiteX4" fmla="*/ 0 w 1738276"/>
                            <a:gd name="connsiteY4" fmla="*/ 329116 h 1896280"/>
                            <a:gd name="connsiteX5" fmla="*/ 19162 w 1738276"/>
                            <a:gd name="connsiteY5" fmla="*/ 353290 h 1896280"/>
                            <a:gd name="connsiteX6" fmla="*/ 1506705 w 1738276"/>
                            <a:gd name="connsiteY6" fmla="*/ 1831895 h 1896280"/>
                            <a:gd name="connsiteX7" fmla="*/ 1539043 w 1738276"/>
                            <a:gd name="connsiteY7" fmla="*/ 1864038 h 1896280"/>
                            <a:gd name="connsiteX8" fmla="*/ 1628881 w 1738276"/>
                            <a:gd name="connsiteY8" fmla="*/ 1895780 h 189628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738276" h="1896280">
                              <a:moveTo>
                                <a:pt x="1628881" y="1895780"/>
                              </a:moveTo>
                              <a:cubicBezTo>
                                <a:pt x="1716497" y="1887343"/>
                                <a:pt x="1783194" y="1774036"/>
                                <a:pt x="1700732" y="1696892"/>
                              </a:cubicBezTo>
                              <a:cubicBezTo>
                                <a:pt x="415301" y="414363"/>
                                <a:pt x="93943" y="93731"/>
                                <a:pt x="13603" y="13572"/>
                              </a:cubicBezTo>
                              <a:lnTo>
                                <a:pt x="0" y="0"/>
                              </a:lnTo>
                              <a:lnTo>
                                <a:pt x="0" y="329116"/>
                              </a:lnTo>
                              <a:lnTo>
                                <a:pt x="19162" y="353290"/>
                              </a:lnTo>
                              <a:cubicBezTo>
                                <a:pt x="1506705" y="1831895"/>
                                <a:pt x="1506705" y="1831895"/>
                                <a:pt x="1506705" y="1831895"/>
                              </a:cubicBezTo>
                              <a:cubicBezTo>
                                <a:pt x="1519640" y="1844752"/>
                                <a:pt x="1526108" y="1857610"/>
                                <a:pt x="1539043" y="1864038"/>
                              </a:cubicBezTo>
                              <a:cubicBezTo>
                                <a:pt x="1568147" y="1889753"/>
                                <a:pt x="1599676" y="1898593"/>
                                <a:pt x="1628881" y="1895780"/>
                              </a:cubicBezTo>
                              <a:close/>
                            </a:path>
                          </a:pathLst>
                        </a:custGeom>
                        <a:solidFill>
                          <a:schemeClr val="accent5"/>
                        </a:solidFill>
                        <a:ln>
                          <a:noFill/>
                        </a:ln>
                      </wps:spPr>
                      <wps:bodyPr vert="horz" wrap="square" lIns="91440" tIns="45720" rIns="91440" bIns="45720" numCol="1" anchor="t" anchorCtr="0" compatLnSpc="1">
                        <a:prstTxWarp prst="textNoShape">
                          <a:avLst/>
                        </a:prstTxWarp>
                        <a:noAutofit/>
                      </wps:bodyPr>
                    </wps:wsp>
                    <wps:wsp>
                      <wps:cNvPr id="24" name="Freeform: Shape 23">
                        <a:extLst>
                          <a:ext uri="{FF2B5EF4-FFF2-40B4-BE49-F238E27FC236}">
                            <a16:creationId xmlns:a16="http://schemas.microsoft.com/office/drawing/2014/main" id="{B3DDBD76-40DF-4C6F-8415-E33249958520}"/>
                          </a:ext>
                        </a:extLst>
                      </wps:cNvPr>
                      <wps:cNvSpPr>
                        <a:spLocks/>
                      </wps:cNvSpPr>
                      <wps:spPr bwMode="auto">
                        <a:xfrm rot="10800000" flipH="1">
                          <a:off x="0" y="57150"/>
                          <a:ext cx="2462115" cy="2685160"/>
                        </a:xfrm>
                        <a:custGeom>
                          <a:avLst/>
                          <a:gdLst>
                            <a:gd name="connsiteX0" fmla="*/ 2307676 w 2462115"/>
                            <a:gd name="connsiteY0" fmla="*/ 2684454 h 2685160"/>
                            <a:gd name="connsiteX1" fmla="*/ 2409112 w 2462115"/>
                            <a:gd name="connsiteY1" fmla="*/ 2403672 h 2685160"/>
                            <a:gd name="connsiteX2" fmla="*/ 5438 w 2462115"/>
                            <a:gd name="connsiteY2" fmla="*/ 5426 h 2685160"/>
                            <a:gd name="connsiteX3" fmla="*/ 0 w 2462115"/>
                            <a:gd name="connsiteY3" fmla="*/ 0 h 2685160"/>
                            <a:gd name="connsiteX4" fmla="*/ 0 w 2462115"/>
                            <a:gd name="connsiteY4" fmla="*/ 454256 h 2685160"/>
                            <a:gd name="connsiteX5" fmla="*/ 5467 w 2462115"/>
                            <a:gd name="connsiteY5" fmla="*/ 469395 h 2685160"/>
                            <a:gd name="connsiteX6" fmla="*/ 35142 w 2462115"/>
                            <a:gd name="connsiteY6" fmla="*/ 506832 h 2685160"/>
                            <a:gd name="connsiteX7" fmla="*/ 2135192 w 2462115"/>
                            <a:gd name="connsiteY7" fmla="*/ 2594263 h 2685160"/>
                            <a:gd name="connsiteX8" fmla="*/ 2180846 w 2462115"/>
                            <a:gd name="connsiteY8" fmla="*/ 2639642 h 2685160"/>
                            <a:gd name="connsiteX9" fmla="*/ 2307676 w 2462115"/>
                            <a:gd name="connsiteY9" fmla="*/ 2684454 h 268516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2462115" h="2685160">
                              <a:moveTo>
                                <a:pt x="2307676" y="2684454"/>
                              </a:moveTo>
                              <a:cubicBezTo>
                                <a:pt x="2431368" y="2672542"/>
                                <a:pt x="2525528" y="2512581"/>
                                <a:pt x="2409112" y="2403672"/>
                              </a:cubicBezTo>
                              <a:cubicBezTo>
                                <a:pt x="443168" y="442167"/>
                                <a:pt x="74554" y="74385"/>
                                <a:pt x="5438" y="5426"/>
                              </a:cubicBezTo>
                              <a:lnTo>
                                <a:pt x="0" y="0"/>
                              </a:lnTo>
                              <a:lnTo>
                                <a:pt x="0" y="454256"/>
                              </a:lnTo>
                              <a:lnTo>
                                <a:pt x="5467" y="469395"/>
                              </a:lnTo>
                              <a:cubicBezTo>
                                <a:pt x="12315" y="484143"/>
                                <a:pt x="21446" y="497756"/>
                                <a:pt x="35142" y="506832"/>
                              </a:cubicBezTo>
                              <a:cubicBezTo>
                                <a:pt x="2135192" y="2594263"/>
                                <a:pt x="2135192" y="2594263"/>
                                <a:pt x="2135192" y="2594263"/>
                              </a:cubicBezTo>
                              <a:cubicBezTo>
                                <a:pt x="2153454" y="2612415"/>
                                <a:pt x="2162584" y="2630566"/>
                                <a:pt x="2180846" y="2639642"/>
                              </a:cubicBezTo>
                              <a:cubicBezTo>
                                <a:pt x="2221934" y="2675946"/>
                                <a:pt x="2266446" y="2688425"/>
                                <a:pt x="2307676" y="2684454"/>
                              </a:cubicBezTo>
                              <a:close/>
                            </a:path>
                          </a:pathLst>
                        </a:custGeom>
                        <a:solidFill>
                          <a:schemeClr val="accent3"/>
                        </a:solidFill>
                        <a:ln>
                          <a:noFill/>
                        </a:ln>
                      </wps:spPr>
                      <wps:bodyPr vert="horz" wrap="square" lIns="91440" tIns="45720" rIns="91440" bIns="45720" numCol="1" anchor="t" anchorCtr="0" compatLnSpc="1">
                        <a:prstTxWarp prst="textNoShape">
                          <a:avLst/>
                        </a:prstTxWarp>
                        <a:noAutofit/>
                      </wps:bodyPr>
                    </wps:wsp>
                    <wps:wsp>
                      <wps:cNvPr id="32" name="Freeform: Shape 31">
                        <a:extLst>
                          <a:ext uri="{FF2B5EF4-FFF2-40B4-BE49-F238E27FC236}">
                            <a16:creationId xmlns:a16="http://schemas.microsoft.com/office/drawing/2014/main" id="{85934EAF-C090-4ECE-BA30-C286CF13EC96}"/>
                          </a:ext>
                        </a:extLst>
                      </wps:cNvPr>
                      <wps:cNvSpPr>
                        <a:spLocks/>
                      </wps:cNvSpPr>
                      <wps:spPr bwMode="auto">
                        <a:xfrm>
                          <a:off x="6705600" y="9115425"/>
                          <a:ext cx="1070039" cy="950237"/>
                        </a:xfrm>
                        <a:custGeom>
                          <a:avLst/>
                          <a:gdLst>
                            <a:gd name="connsiteX0" fmla="*/ 1070039 w 1070039"/>
                            <a:gd name="connsiteY0" fmla="*/ 0 h 950237"/>
                            <a:gd name="connsiteX1" fmla="*/ 1070039 w 1070039"/>
                            <a:gd name="connsiteY1" fmla="*/ 950237 h 950237"/>
                            <a:gd name="connsiteX2" fmla="*/ 0 w 1070039"/>
                            <a:gd name="connsiteY2" fmla="*/ 950237 h 950237"/>
                          </a:gdLst>
                          <a:ahLst/>
                          <a:cxnLst>
                            <a:cxn ang="0">
                              <a:pos x="connsiteX0" y="connsiteY0"/>
                            </a:cxn>
                            <a:cxn ang="0">
                              <a:pos x="connsiteX1" y="connsiteY1"/>
                            </a:cxn>
                            <a:cxn ang="0">
                              <a:pos x="connsiteX2" y="connsiteY2"/>
                            </a:cxn>
                          </a:cxnLst>
                          <a:rect l="l" t="t" r="r" b="b"/>
                          <a:pathLst>
                            <a:path w="1070039" h="950237">
                              <a:moveTo>
                                <a:pt x="1070039" y="0"/>
                              </a:moveTo>
                              <a:lnTo>
                                <a:pt x="1070039" y="950237"/>
                              </a:lnTo>
                              <a:lnTo>
                                <a:pt x="0" y="950237"/>
                              </a:lnTo>
                              <a:close/>
                            </a:path>
                          </a:pathLst>
                        </a:custGeom>
                        <a:solidFill>
                          <a:schemeClr val="accent2"/>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a:noAutofit/>
                      </wps:bodyPr>
                    </wps:wsp>
                    <wps:wsp>
                      <wps:cNvPr id="31" name="Freeform: Shape 30">
                        <a:extLst>
                          <a:ext uri="{FF2B5EF4-FFF2-40B4-BE49-F238E27FC236}">
                            <a16:creationId xmlns:a16="http://schemas.microsoft.com/office/drawing/2014/main" id="{188829FE-D1A8-4A42-84D6-48674A0E873E}"/>
                          </a:ext>
                        </a:extLst>
                      </wps:cNvPr>
                      <wps:cNvSpPr>
                        <a:spLocks/>
                      </wps:cNvSpPr>
                      <wps:spPr bwMode="auto">
                        <a:xfrm>
                          <a:off x="5780564" y="8289428"/>
                          <a:ext cx="1991837" cy="1776225"/>
                        </a:xfrm>
                        <a:custGeom>
                          <a:avLst/>
                          <a:gdLst>
                            <a:gd name="connsiteX0" fmla="*/ 1991837 w 1991837"/>
                            <a:gd name="connsiteY0" fmla="*/ 0 h 1776225"/>
                            <a:gd name="connsiteX1" fmla="*/ 1991837 w 1991837"/>
                            <a:gd name="connsiteY1" fmla="*/ 238843 h 1776225"/>
                            <a:gd name="connsiteX2" fmla="*/ 1991837 w 1991837"/>
                            <a:gd name="connsiteY2" fmla="*/ 829191 h 1776225"/>
                            <a:gd name="connsiteX3" fmla="*/ 925407 w 1991837"/>
                            <a:gd name="connsiteY3" fmla="*/ 1776225 h 1776225"/>
                            <a:gd name="connsiteX4" fmla="*/ 0 w 1991837"/>
                            <a:gd name="connsiteY4" fmla="*/ 1776225 h 177622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991837" h="1776225">
                              <a:moveTo>
                                <a:pt x="1991837" y="0"/>
                              </a:moveTo>
                              <a:lnTo>
                                <a:pt x="1991837" y="238843"/>
                              </a:lnTo>
                              <a:lnTo>
                                <a:pt x="1991837" y="829191"/>
                              </a:lnTo>
                              <a:lnTo>
                                <a:pt x="925407" y="1776225"/>
                              </a:lnTo>
                              <a:lnTo>
                                <a:pt x="0" y="1776225"/>
                              </a:lnTo>
                              <a:close/>
                            </a:path>
                          </a:pathLst>
                        </a:custGeom>
                        <a:solidFill>
                          <a:schemeClr val="accent3"/>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a:noAutofit/>
                      </wps:bodyPr>
                    </wps:wsp>
                    <wps:wsp>
                      <wps:cNvPr id="61" name="Freeform 8">
                        <a:extLst>
                          <a:ext uri="{FF2B5EF4-FFF2-40B4-BE49-F238E27FC236}">
                            <a16:creationId xmlns:a16="http://schemas.microsoft.com/office/drawing/2014/main" id="{FE4965F3-DC46-457F-9EAA-C83DDE9CCAA7}"/>
                          </a:ext>
                        </a:extLst>
                      </wps:cNvPr>
                      <wps:cNvSpPr>
                        <a:spLocks/>
                      </wps:cNvSpPr>
                      <wps:spPr bwMode="auto">
                        <a:xfrm>
                          <a:off x="6096000" y="8277225"/>
                          <a:ext cx="1679514" cy="1644862"/>
                        </a:xfrm>
                        <a:custGeom>
                          <a:avLst/>
                          <a:gdLst>
                            <a:gd name="T0" fmla="*/ 11 w 194"/>
                            <a:gd name="T1" fmla="*/ 182 h 212"/>
                            <a:gd name="T2" fmla="*/ 193 w 194"/>
                            <a:gd name="T3" fmla="*/ 0 h 212"/>
                            <a:gd name="T4" fmla="*/ 194 w 194"/>
                            <a:gd name="T5" fmla="*/ 0 h 212"/>
                            <a:gd name="T6" fmla="*/ 194 w 194"/>
                            <a:gd name="T7" fmla="*/ 30 h 212"/>
                            <a:gd name="T8" fmla="*/ 194 w 194"/>
                            <a:gd name="T9" fmla="*/ 33 h 212"/>
                            <a:gd name="T10" fmla="*/ 190 w 194"/>
                            <a:gd name="T11" fmla="*/ 39 h 212"/>
                            <a:gd name="T12" fmla="*/ 32 w 194"/>
                            <a:gd name="T13" fmla="*/ 197 h 212"/>
                            <a:gd name="T14" fmla="*/ 28 w 194"/>
                            <a:gd name="T15" fmla="*/ 201 h 212"/>
                            <a:gd name="T16" fmla="*/ 11 w 194"/>
                            <a:gd name="T17" fmla="*/ 182 h 2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94" h="212">
                              <a:moveTo>
                                <a:pt x="11" y="182"/>
                              </a:moveTo>
                              <a:cubicBezTo>
                                <a:pt x="193" y="0"/>
                                <a:pt x="193" y="0"/>
                                <a:pt x="193" y="0"/>
                              </a:cubicBezTo>
                              <a:cubicBezTo>
                                <a:pt x="194" y="0"/>
                                <a:pt x="194" y="0"/>
                                <a:pt x="194" y="0"/>
                              </a:cubicBezTo>
                              <a:cubicBezTo>
                                <a:pt x="194" y="30"/>
                                <a:pt x="194" y="30"/>
                                <a:pt x="194" y="30"/>
                              </a:cubicBezTo>
                              <a:cubicBezTo>
                                <a:pt x="194" y="31"/>
                                <a:pt x="194" y="32"/>
                                <a:pt x="194" y="33"/>
                              </a:cubicBezTo>
                              <a:cubicBezTo>
                                <a:pt x="193" y="35"/>
                                <a:pt x="192" y="37"/>
                                <a:pt x="190" y="39"/>
                              </a:cubicBezTo>
                              <a:cubicBezTo>
                                <a:pt x="32" y="197"/>
                                <a:pt x="32" y="197"/>
                                <a:pt x="32" y="197"/>
                              </a:cubicBezTo>
                              <a:cubicBezTo>
                                <a:pt x="31" y="199"/>
                                <a:pt x="30" y="200"/>
                                <a:pt x="28" y="201"/>
                              </a:cubicBezTo>
                              <a:cubicBezTo>
                                <a:pt x="16" y="212"/>
                                <a:pt x="0" y="194"/>
                                <a:pt x="11" y="182"/>
                              </a:cubicBezTo>
                              <a:close/>
                            </a:path>
                          </a:pathLst>
                        </a:custGeom>
                        <a:solidFill>
                          <a:schemeClr val="accent4"/>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30" name="Freeform: Shape 29">
                        <a:extLst>
                          <a:ext uri="{FF2B5EF4-FFF2-40B4-BE49-F238E27FC236}">
                            <a16:creationId xmlns:a16="http://schemas.microsoft.com/office/drawing/2014/main" id="{B4B72E4A-CB21-4B94-A9B0-66F2CF596AB0}"/>
                          </a:ext>
                        </a:extLst>
                      </wps:cNvPr>
                      <wps:cNvSpPr>
                        <a:spLocks/>
                      </wps:cNvSpPr>
                      <wps:spPr bwMode="auto">
                        <a:xfrm>
                          <a:off x="5172075" y="7543800"/>
                          <a:ext cx="2605691" cy="2515287"/>
                        </a:xfrm>
                        <a:custGeom>
                          <a:avLst/>
                          <a:gdLst>
                            <a:gd name="connsiteX0" fmla="*/ 2591733 w 2605691"/>
                            <a:gd name="connsiteY0" fmla="*/ 0 h 2515287"/>
                            <a:gd name="connsiteX1" fmla="*/ 2605691 w 2605691"/>
                            <a:gd name="connsiteY1" fmla="*/ 0 h 2515287"/>
                            <a:gd name="connsiteX2" fmla="*/ 2605691 w 2605691"/>
                            <a:gd name="connsiteY2" fmla="*/ 373697 h 2515287"/>
                            <a:gd name="connsiteX3" fmla="*/ 2605691 w 2605691"/>
                            <a:gd name="connsiteY3" fmla="*/ 411067 h 2515287"/>
                            <a:gd name="connsiteX4" fmla="*/ 2549860 w 2605691"/>
                            <a:gd name="connsiteY4" fmla="*/ 485806 h 2515287"/>
                            <a:gd name="connsiteX5" fmla="*/ 344535 w 2605691"/>
                            <a:gd name="connsiteY5" fmla="*/ 2453944 h 2515287"/>
                            <a:gd name="connsiteX6" fmla="*/ 288704 w 2605691"/>
                            <a:gd name="connsiteY6" fmla="*/ 2503770 h 2515287"/>
                            <a:gd name="connsiteX7" fmla="*/ 271639 w 2605691"/>
                            <a:gd name="connsiteY7" fmla="*/ 2515287 h 2515287"/>
                            <a:gd name="connsiteX8" fmla="*/ 81037 w 2605691"/>
                            <a:gd name="connsiteY8" fmla="*/ 2515287 h 2515287"/>
                            <a:gd name="connsiteX9" fmla="*/ 49678 w 2605691"/>
                            <a:gd name="connsiteY9" fmla="*/ 2492870 h 2515287"/>
                            <a:gd name="connsiteX10" fmla="*/ 51423 w 2605691"/>
                            <a:gd name="connsiteY10" fmla="*/ 2267095 h 2515287"/>
                            <a:gd name="connsiteX11" fmla="*/ 2591733 w 2605691"/>
                            <a:gd name="connsiteY11" fmla="*/ 0 h 25152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2605691" h="2515287">
                              <a:moveTo>
                                <a:pt x="2591733" y="0"/>
                              </a:moveTo>
                              <a:cubicBezTo>
                                <a:pt x="2605691" y="0"/>
                                <a:pt x="2605691" y="0"/>
                                <a:pt x="2605691" y="0"/>
                              </a:cubicBezTo>
                              <a:cubicBezTo>
                                <a:pt x="2605691" y="373697"/>
                                <a:pt x="2605691" y="373697"/>
                                <a:pt x="2605691" y="373697"/>
                              </a:cubicBezTo>
                              <a:cubicBezTo>
                                <a:pt x="2605691" y="386154"/>
                                <a:pt x="2605691" y="398610"/>
                                <a:pt x="2605691" y="411067"/>
                              </a:cubicBezTo>
                              <a:cubicBezTo>
                                <a:pt x="2591733" y="435980"/>
                                <a:pt x="2577776" y="460893"/>
                                <a:pt x="2549860" y="485806"/>
                              </a:cubicBezTo>
                              <a:cubicBezTo>
                                <a:pt x="344535" y="2453944"/>
                                <a:pt x="344535" y="2453944"/>
                                <a:pt x="344535" y="2453944"/>
                              </a:cubicBezTo>
                              <a:cubicBezTo>
                                <a:pt x="330578" y="2478857"/>
                                <a:pt x="316620" y="2491313"/>
                                <a:pt x="288704" y="2503770"/>
                              </a:cubicBezTo>
                              <a:lnTo>
                                <a:pt x="271639" y="2515287"/>
                              </a:lnTo>
                              <a:lnTo>
                                <a:pt x="81037" y="2515287"/>
                              </a:lnTo>
                              <a:lnTo>
                                <a:pt x="49678" y="2492870"/>
                              </a:lnTo>
                              <a:cubicBezTo>
                                <a:pt x="-7898" y="2435259"/>
                                <a:pt x="-25345" y="2341834"/>
                                <a:pt x="51423" y="2267095"/>
                              </a:cubicBezTo>
                              <a:cubicBezTo>
                                <a:pt x="2591733" y="0"/>
                                <a:pt x="2591733" y="0"/>
                                <a:pt x="2591733" y="0"/>
                              </a:cubicBezTo>
                              <a:close/>
                            </a:path>
                          </a:pathLst>
                        </a:custGeom>
                        <a:solidFill>
                          <a:schemeClr val="accent6"/>
                        </a:solidFill>
                        <a:ln>
                          <a:noFill/>
                        </a:ln>
                      </wps:spPr>
                      <wps:bodyPr vert="horz" wrap="square" lIns="91440" tIns="45720" rIns="91440" bIns="45720" numCol="1" anchor="t" anchorCtr="0" compatLnSpc="1">
                        <a:prstTxWarp prst="textNoShape">
                          <a:avLst/>
                        </a:prstTxWarp>
                        <a:noAutofit/>
                      </wps:bodyPr>
                    </wps:wsp>
                    <wps:wsp>
                      <wps:cNvPr id="64" name="Freeform 8">
                        <a:extLst>
                          <a:ext uri="{FF2B5EF4-FFF2-40B4-BE49-F238E27FC236}">
                            <a16:creationId xmlns:a16="http://schemas.microsoft.com/office/drawing/2014/main" id="{787FA449-BBCA-47E9-AA13-F58F5301332D}"/>
                          </a:ext>
                        </a:extLst>
                      </wps:cNvPr>
                      <wps:cNvSpPr>
                        <a:spLocks/>
                      </wps:cNvSpPr>
                      <wps:spPr bwMode="auto">
                        <a:xfrm>
                          <a:off x="6086475" y="7705725"/>
                          <a:ext cx="1695655" cy="1644862"/>
                        </a:xfrm>
                        <a:custGeom>
                          <a:avLst/>
                          <a:gdLst>
                            <a:gd name="T0" fmla="*/ 11 w 194"/>
                            <a:gd name="T1" fmla="*/ 182 h 212"/>
                            <a:gd name="T2" fmla="*/ 193 w 194"/>
                            <a:gd name="T3" fmla="*/ 0 h 212"/>
                            <a:gd name="T4" fmla="*/ 194 w 194"/>
                            <a:gd name="T5" fmla="*/ 0 h 212"/>
                            <a:gd name="T6" fmla="*/ 194 w 194"/>
                            <a:gd name="T7" fmla="*/ 30 h 212"/>
                            <a:gd name="T8" fmla="*/ 194 w 194"/>
                            <a:gd name="T9" fmla="*/ 33 h 212"/>
                            <a:gd name="T10" fmla="*/ 190 w 194"/>
                            <a:gd name="T11" fmla="*/ 39 h 212"/>
                            <a:gd name="T12" fmla="*/ 32 w 194"/>
                            <a:gd name="T13" fmla="*/ 197 h 212"/>
                            <a:gd name="T14" fmla="*/ 28 w 194"/>
                            <a:gd name="T15" fmla="*/ 201 h 212"/>
                            <a:gd name="T16" fmla="*/ 11 w 194"/>
                            <a:gd name="T17" fmla="*/ 182 h 2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94" h="212">
                              <a:moveTo>
                                <a:pt x="11" y="182"/>
                              </a:moveTo>
                              <a:cubicBezTo>
                                <a:pt x="193" y="0"/>
                                <a:pt x="193" y="0"/>
                                <a:pt x="193" y="0"/>
                              </a:cubicBezTo>
                              <a:cubicBezTo>
                                <a:pt x="194" y="0"/>
                                <a:pt x="194" y="0"/>
                                <a:pt x="194" y="0"/>
                              </a:cubicBezTo>
                              <a:cubicBezTo>
                                <a:pt x="194" y="30"/>
                                <a:pt x="194" y="30"/>
                                <a:pt x="194" y="30"/>
                              </a:cubicBezTo>
                              <a:cubicBezTo>
                                <a:pt x="194" y="31"/>
                                <a:pt x="194" y="32"/>
                                <a:pt x="194" y="33"/>
                              </a:cubicBezTo>
                              <a:cubicBezTo>
                                <a:pt x="193" y="35"/>
                                <a:pt x="192" y="37"/>
                                <a:pt x="190" y="39"/>
                              </a:cubicBezTo>
                              <a:cubicBezTo>
                                <a:pt x="32" y="197"/>
                                <a:pt x="32" y="197"/>
                                <a:pt x="32" y="197"/>
                              </a:cubicBezTo>
                              <a:cubicBezTo>
                                <a:pt x="31" y="199"/>
                                <a:pt x="30" y="200"/>
                                <a:pt x="28" y="201"/>
                              </a:cubicBezTo>
                              <a:cubicBezTo>
                                <a:pt x="16" y="212"/>
                                <a:pt x="0" y="194"/>
                                <a:pt x="11" y="182"/>
                              </a:cubicBezTo>
                              <a:close/>
                            </a:path>
                          </a:pathLst>
                        </a:custGeom>
                        <a:solidFill>
                          <a:schemeClr val="accent1"/>
                        </a:solidFill>
                        <a:ln>
                          <a:noFill/>
                        </a:ln>
                      </wps:spPr>
                      <wps:bodyPr vert="horz" wrap="square" lIns="91440" tIns="45720" rIns="91440" bIns="45720" numCol="1" anchor="t" anchorCtr="0" compatLnSpc="1">
                        <a:prstTxWarp prst="textNoShape">
                          <a:avLst/>
                        </a:prstTxWarp>
                      </wps:bodyPr>
                    </wps:wsp>
                  </wpg:wgp>
                </a:graphicData>
              </a:graphic>
              <wp14:sizeRelH relativeFrom="page">
                <wp14:pctWidth>100000</wp14:pctWidth>
              </wp14:sizeRelH>
              <wp14:sizeRelV relativeFrom="page">
                <wp14:pctHeight>100000</wp14:pctHeight>
              </wp14:sizeRelV>
            </wp:anchor>
          </w:drawing>
        </mc:Choice>
        <mc:Fallback>
          <w:pict>
            <v:group w14:anchorId="33303F9A" id="Group 1" o:spid="_x0000_s1026" style="position:absolute;margin-left:0;margin-top:0;width:612.75pt;height:792.55pt;z-index:251663360;mso-width-percent:1000;mso-height-percent:1000;mso-position-horizontal:center;mso-position-horizontal-relative:page;mso-position-vertical:center;mso-position-vertical-relative:page;mso-width-percent:1000;mso-height-percent:1000" coordsize="77821,1006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">
              <v:shape id="Freeform 6" o:spid="_x0000_s1027" style="position:absolute;width:77724;height:37201;visibility:visible;mso-wrap-style:square;v-text-anchor:top" coordsize="872,4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" path="m,c,453,,453,,453,23,401,52,353,87,310v7,-9,14,-17,21,-26c116,275,125,266,133,258,248,143,406,72,581,72v291,,291,,291,c872,,872,,872,l,xe" fillcolor="#ffd966 [3205]" stroked="f">
                <v:path arrowok="t" o:connecttype="custom" o:connectlocs="0,0;0,3720166;775457,2545809;962637,2332290;1185469,2118770;5178629,591285;7772400,591285;7772400,0;0,0" o:connectangles="0,0,0,0,0,0,0,0,0"/>
              </v:shape>
              <v:shape id="Freeform: Shape 21" o:spid="_x0000_s1028" style="position:absolute;top:4381;width:17382;height:18963;rotation:180;flip:x;visibility:visible;mso-wrap-style:square;v-text-anchor:top" coordsize="1738276,18962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" path="m1628881,1895780v87616,-8437,154313,-121744,71851,-198888c415301,414363,93943,93731,13603,13572l,,,329116r19162,24174c1506705,1831895,1506705,1831895,1506705,1831895v12935,12857,19403,25715,32338,32143c1568147,1889753,1599676,1898593,1628881,1895780xe" fillcolor="white [3208]" stroked="f">
                <v:path arrowok="t" o:connecttype="custom" o:connectlocs="1628881,1895780;1700732,1696892;13603,13572;0,0;0,329116;19162,353290;1506705,1831895;1539043,1864038;1628881,1895780" o:connectangles="0,0,0,0,0,0,0,0,0"/>
              </v:shape>
              <v:shape id="Freeform: Shape 23" o:spid="_x0000_s1029" style="position:absolute;top:571;width:24621;height:26852;rotation:180;flip:x;visibility:visible;mso-wrap-style:square;v-text-anchor:top" coordsize="2462115,2685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" path="m2307676,2684454v123692,-11912,217852,-171873,101436,-280782c443168,442167,74554,74385,5438,5426l,,,454256r5467,15139c12315,484143,21446,497756,35142,506832,2135192,2594263,2135192,2594263,2135192,2594263v18262,18152,27392,36303,45654,45379c2221934,2675946,2266446,2688425,2307676,2684454xe" fillcolor="#85cdc1 [3206]" stroked="f">
                <v:path arrowok="t" o:connecttype="custom" o:connectlocs="2307676,2684454;2409112,2403672;5438,5426;0,0;0,454256;5467,469395;35142,506832;2135192,2594263;2180846,2639642;2307676,2684454" o:connectangles="0,0,0,0,0,0,0,0,0,0"/>
              </v:shape>
              <v:shape id="Freeform: Shape 31" o:spid="_x0000_s1030" style="position:absolute;left:67056;top:91154;width:10700;height:9502;visibility:visible;mso-wrap-style:square;v-text-anchor:top" coordsize="1070039,9502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" path="m1070039,r,950237l,950237,1070039,xe" fillcolor="#ffd966 [3205]" stroked="f">
                <v:path arrowok="t" o:connecttype="custom" o:connectlocs="1070039,0;1070039,950237;0,950237" o:connectangles="0,0,0"/>
              </v:shape>
              <v:shape id="Freeform: Shape 30" o:spid="_x0000_s1031" style="position:absolute;left:57805;top:82894;width:19919;height:17762;visibility:visible;mso-wrap-style:square;v-text-anchor:top" coordsize="1991837,1776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" path="m1991837,r,238843l1991837,829191,925407,1776225,,1776225,1991837,xe" fillcolor="#85cdc1 [3206]" stroked="f">
                <v:path arrowok="t" o:connecttype="custom" o:connectlocs="1991837,0;1991837,238843;1991837,829191;925407,1776225;0,1776225" o:connectangles="0,0,0,0,0"/>
              </v:shape>
              <v:shape id="Freeform 8" o:spid="_x0000_s1032" style="position:absolute;left:60960;top:82772;width:16795;height:16448;visibility:visible;mso-wrap-style:square;v-text-anchor:top" coordsize="194,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" path="m11,182c193,,193,,193,v1,,1,,1,c194,30,194,30,194,30v,1,,2,,3c193,35,192,37,190,39,32,197,32,197,32,197v-1,2,-2,3,-4,4c16,212,,194,11,182xe" fillcolor="#3b3838 [3207]" stroked="f">
                <v:path arrowok="t" o:connecttype="custom" o:connectlocs="95230,1412099;1670857,0;1679514,0;1679514,232763;1679514,256040;1644885,302593;277033,1528480;242404,1559515;95230,1412099" o:connectangles="0,0,0,0,0,0,0,0,0"/>
              </v:shape>
              <v:shape id="Freeform: Shape 29" o:spid="_x0000_s1033" style="position:absolute;left:51720;top:75438;width:26057;height:25152;visibility:visible;mso-wrap-style:square;v-text-anchor:top" coordsize="2605691,2515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" path="m2591733,v13958,,13958,,13958,c2605691,373697,2605691,373697,2605691,373697v,12457,,24913,,37370c2591733,435980,2577776,460893,2549860,485806,344535,2453944,344535,2453944,344535,2453944v-13957,24913,-27915,37369,-55831,49826l271639,2515287r-190602,l49678,2492870v-57576,-57611,-75023,-151036,1745,-225775c2591733,,2591733,,2591733,xe" fillcolor="white [3209]" stroked="f">
                <v:path arrowok="t" o:connecttype="custom" o:connectlocs="2591733,0;2605691,0;2605691,373697;2605691,411067;2549860,485806;344535,2453944;288704,2503770;271639,2515287;81037,2515287;49678,2492870;51423,2267095;2591733,0" o:connectangles="0,0,0,0,0,0,0,0,0,0,0,0"/>
              </v:shape>
              <v:shape id="Freeform 8" o:spid="_x0000_s1034" style="position:absolute;left:60864;top:77057;width:16957;height:16448;visibility:visible;mso-wrap-style:square;v-text-anchor:top" coordsize="194,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" path="m11,182c193,,193,,193,v1,,1,,1,c194,30,194,30,194,30v,1,,2,,3c193,35,192,37,190,39,32,197,32,197,32,197v-1,2,-2,3,-4,4c16,212,,194,11,182xe" fillcolor="#4b1919 [3204]" stroked="f">
                <v:path arrowok="t" o:connecttype="custom" o:connectlocs="96145,1412099;1686915,0;1695655,0;1695655,232763;1695655,256040;1660693,302593;279696,1528480;244734,1559515;96145,1412099" o:connectangles="0,0,0,0,0,0,0,0,0"/>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4FE68786"/>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65A8399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5772052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425AE874"/>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79C6BA4"/>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8423114"/>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C585706"/>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E3A97EA"/>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6686F4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1A2A028"/>
    <w:lvl w:ilvl="0">
      <w:start w:val="1"/>
      <w:numFmt w:val="bullet"/>
      <w:pStyle w:val="List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removePersonalInformation/>
  <w:removeDateAndTime/>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7B5"/>
    <w:rsid w:val="000115CE"/>
    <w:rsid w:val="000828F4"/>
    <w:rsid w:val="000F1B5C"/>
    <w:rsid w:val="000F51EC"/>
    <w:rsid w:val="000F7122"/>
    <w:rsid w:val="00114A27"/>
    <w:rsid w:val="001B4EEF"/>
    <w:rsid w:val="001B63A1"/>
    <w:rsid w:val="001B689C"/>
    <w:rsid w:val="00200635"/>
    <w:rsid w:val="00254E0D"/>
    <w:rsid w:val="002F36FA"/>
    <w:rsid w:val="0038000D"/>
    <w:rsid w:val="00385ACF"/>
    <w:rsid w:val="003F64F5"/>
    <w:rsid w:val="00422757"/>
    <w:rsid w:val="00436E03"/>
    <w:rsid w:val="00475D96"/>
    <w:rsid w:val="00477474"/>
    <w:rsid w:val="00480B7F"/>
    <w:rsid w:val="004A1893"/>
    <w:rsid w:val="004C4A44"/>
    <w:rsid w:val="005125BB"/>
    <w:rsid w:val="005264AB"/>
    <w:rsid w:val="00537F9C"/>
    <w:rsid w:val="0055629A"/>
    <w:rsid w:val="00572222"/>
    <w:rsid w:val="005D3DA6"/>
    <w:rsid w:val="0061353E"/>
    <w:rsid w:val="00616566"/>
    <w:rsid w:val="006317B5"/>
    <w:rsid w:val="00642E91"/>
    <w:rsid w:val="00744EA9"/>
    <w:rsid w:val="00752FC4"/>
    <w:rsid w:val="00757E9C"/>
    <w:rsid w:val="007B4C91"/>
    <w:rsid w:val="007D70F7"/>
    <w:rsid w:val="00830C5F"/>
    <w:rsid w:val="00834A33"/>
    <w:rsid w:val="00896EE1"/>
    <w:rsid w:val="008C1482"/>
    <w:rsid w:val="008C2737"/>
    <w:rsid w:val="008D0AA7"/>
    <w:rsid w:val="0090401D"/>
    <w:rsid w:val="00912A0A"/>
    <w:rsid w:val="00926249"/>
    <w:rsid w:val="009468D3"/>
    <w:rsid w:val="00A17117"/>
    <w:rsid w:val="00A5578C"/>
    <w:rsid w:val="00A763AE"/>
    <w:rsid w:val="00AC1A6E"/>
    <w:rsid w:val="00B40F1A"/>
    <w:rsid w:val="00B63133"/>
    <w:rsid w:val="00BC0F0A"/>
    <w:rsid w:val="00BE547E"/>
    <w:rsid w:val="00C11980"/>
    <w:rsid w:val="00C37964"/>
    <w:rsid w:val="00CB0809"/>
    <w:rsid w:val="00CF46CA"/>
    <w:rsid w:val="00D04123"/>
    <w:rsid w:val="00D06525"/>
    <w:rsid w:val="00D149F1"/>
    <w:rsid w:val="00D36106"/>
    <w:rsid w:val="00DC7840"/>
    <w:rsid w:val="00E10E4B"/>
    <w:rsid w:val="00E5646A"/>
    <w:rsid w:val="00EA2D69"/>
    <w:rsid w:val="00F71D73"/>
    <w:rsid w:val="00F763B1"/>
    <w:rsid w:val="00FA29A5"/>
    <w:rsid w:val="00FA402E"/>
    <w:rsid w:val="00FB49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color w:val="000000" w:themeColor="text2" w:themeShade="BF"/>
        <w:sz w:val="22"/>
        <w:szCs w:val="22"/>
        <w:lang w:val="en-US" w:eastAsia="en-US" w:bidi="ar-SA"/>
      </w:rPr>
    </w:rPrDefault>
    <w:pPrDefault>
      <w:pPr>
        <w:spacing w:after="300" w:line="276" w:lineRule="auto"/>
      </w:pPr>
    </w:pPrDefault>
  </w:docDefaults>
  <w:latentStyles w:defLockedState="0" w:defUIPriority="99" w:defSemiHidden="0" w:defUnhideWhenUsed="0" w:defQFormat="0" w:count="375">
    <w:lsdException w:name="Normal" w:uiPriority="0" w:qFormat="1"/>
    <w:lsdException w:name="heading 1" w:semiHidden="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qFormat="1"/>
    <w:lsdException w:name="Signature" w:semiHidden="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qFormat="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19"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0"/>
    <w:lsdException w:name="Plain Table 2" w:uiPriority="41"/>
    <w:lsdException w:name="Plain Table 3" w:uiPriority="42"/>
    <w:lsdException w:name="Plain Table 4" w:uiPriority="43"/>
    <w:lsdException w:name="Plain Table 5" w:uiPriority="44"/>
    <w:lsdException w:name="Grid Table Light" w:uiPriority="45"/>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40F1A"/>
    <w:rPr>
      <w:color w:val="auto"/>
    </w:rPr>
  </w:style>
  <w:style w:type="paragraph" w:styleId="Heading1">
    <w:name w:val="heading 1"/>
    <w:basedOn w:val="Normal"/>
    <w:next w:val="Normal"/>
    <w:link w:val="Heading1Char"/>
    <w:uiPriority w:val="9"/>
    <w:semiHidden/>
    <w:rsid w:val="000F51EC"/>
    <w:pPr>
      <w:keepNext/>
      <w:keepLines/>
      <w:spacing w:before="480" w:after="0"/>
      <w:outlineLvl w:val="0"/>
    </w:pPr>
    <w:rPr>
      <w:rFonts w:asciiTheme="majorHAnsi" w:eastAsiaTheme="majorEastAsia" w:hAnsiTheme="majorHAnsi" w:cstheme="majorBidi"/>
      <w:b/>
      <w:bCs/>
      <w:color w:val="B38600" w:themeColor="accent2" w:themeShade="80"/>
      <w:sz w:val="28"/>
      <w:szCs w:val="28"/>
    </w:rPr>
  </w:style>
  <w:style w:type="paragraph" w:styleId="Heading2">
    <w:name w:val="heading 2"/>
    <w:basedOn w:val="Normal"/>
    <w:next w:val="Normal"/>
    <w:link w:val="Heading2Char"/>
    <w:uiPriority w:val="9"/>
    <w:semiHidden/>
    <w:pPr>
      <w:keepNext/>
      <w:keepLines/>
      <w:spacing w:before="200" w:after="0"/>
      <w:outlineLvl w:val="1"/>
    </w:pPr>
    <w:rPr>
      <w:rFonts w:asciiTheme="majorHAnsi" w:eastAsiaTheme="majorEastAsia" w:hAnsiTheme="majorHAnsi" w:cstheme="majorBidi"/>
      <w:b/>
      <w:bCs/>
      <w:color w:val="262626" w:themeColor="text1" w:themeTint="D9"/>
      <w:sz w:val="26"/>
      <w:szCs w:val="26"/>
    </w:rPr>
  </w:style>
  <w:style w:type="paragraph" w:styleId="Heading3">
    <w:name w:val="heading 3"/>
    <w:basedOn w:val="Normal"/>
    <w:next w:val="Normal"/>
    <w:link w:val="Heading3Char"/>
    <w:uiPriority w:val="9"/>
    <w:semiHidden/>
    <w:unhideWhenUsed/>
    <w:qFormat/>
    <w:rsid w:val="00572222"/>
    <w:pPr>
      <w:keepNext/>
      <w:keepLines/>
      <w:spacing w:before="40" w:after="0"/>
      <w:outlineLvl w:val="2"/>
    </w:pPr>
    <w:rPr>
      <w:rFonts w:asciiTheme="majorHAnsi" w:eastAsiaTheme="majorEastAsia" w:hAnsiTheme="majorHAnsi" w:cstheme="majorBidi"/>
      <w:color w:val="250C0C" w:themeColor="accent1" w:themeShade="7F"/>
      <w:sz w:val="24"/>
      <w:szCs w:val="24"/>
    </w:rPr>
  </w:style>
  <w:style w:type="paragraph" w:styleId="Heading4">
    <w:name w:val="heading 4"/>
    <w:basedOn w:val="Normal"/>
    <w:next w:val="Normal"/>
    <w:link w:val="Heading4Char"/>
    <w:uiPriority w:val="9"/>
    <w:semiHidden/>
    <w:unhideWhenUsed/>
    <w:qFormat/>
    <w:rsid w:val="00572222"/>
    <w:pPr>
      <w:keepNext/>
      <w:keepLines/>
      <w:spacing w:before="40" w:after="0"/>
      <w:outlineLvl w:val="3"/>
    </w:pPr>
    <w:rPr>
      <w:rFonts w:asciiTheme="majorHAnsi" w:eastAsiaTheme="majorEastAsia" w:hAnsiTheme="majorHAnsi" w:cstheme="majorBidi"/>
      <w:i/>
      <w:iCs/>
      <w:color w:val="381212" w:themeColor="accent1" w:themeShade="BF"/>
    </w:rPr>
  </w:style>
  <w:style w:type="paragraph" w:styleId="Heading5">
    <w:name w:val="heading 5"/>
    <w:basedOn w:val="Normal"/>
    <w:next w:val="Normal"/>
    <w:link w:val="Heading5Char"/>
    <w:uiPriority w:val="9"/>
    <w:semiHidden/>
    <w:unhideWhenUsed/>
    <w:qFormat/>
    <w:rsid w:val="00572222"/>
    <w:pPr>
      <w:keepNext/>
      <w:keepLines/>
      <w:spacing w:before="40" w:after="0"/>
      <w:outlineLvl w:val="4"/>
    </w:pPr>
    <w:rPr>
      <w:rFonts w:asciiTheme="majorHAnsi" w:eastAsiaTheme="majorEastAsia" w:hAnsiTheme="majorHAnsi" w:cstheme="majorBidi"/>
      <w:color w:val="381212" w:themeColor="accent1" w:themeShade="BF"/>
    </w:rPr>
  </w:style>
  <w:style w:type="paragraph" w:styleId="Heading6">
    <w:name w:val="heading 6"/>
    <w:basedOn w:val="Normal"/>
    <w:next w:val="Normal"/>
    <w:link w:val="Heading6Char"/>
    <w:uiPriority w:val="9"/>
    <w:semiHidden/>
    <w:unhideWhenUsed/>
    <w:qFormat/>
    <w:rsid w:val="00572222"/>
    <w:pPr>
      <w:keepNext/>
      <w:keepLines/>
      <w:spacing w:before="40" w:after="0"/>
      <w:outlineLvl w:val="5"/>
    </w:pPr>
    <w:rPr>
      <w:rFonts w:asciiTheme="majorHAnsi" w:eastAsiaTheme="majorEastAsia" w:hAnsiTheme="majorHAnsi" w:cstheme="majorBidi"/>
      <w:color w:val="250C0C" w:themeColor="accent1" w:themeShade="7F"/>
    </w:rPr>
  </w:style>
  <w:style w:type="paragraph" w:styleId="Heading7">
    <w:name w:val="heading 7"/>
    <w:basedOn w:val="Normal"/>
    <w:next w:val="Normal"/>
    <w:link w:val="Heading7Char"/>
    <w:uiPriority w:val="9"/>
    <w:semiHidden/>
    <w:unhideWhenUsed/>
    <w:qFormat/>
    <w:rsid w:val="00572222"/>
    <w:pPr>
      <w:keepNext/>
      <w:keepLines/>
      <w:spacing w:before="40" w:after="0"/>
      <w:outlineLvl w:val="6"/>
    </w:pPr>
    <w:rPr>
      <w:rFonts w:asciiTheme="majorHAnsi" w:eastAsiaTheme="majorEastAsia" w:hAnsiTheme="majorHAnsi" w:cstheme="majorBidi"/>
      <w:i/>
      <w:iCs/>
      <w:color w:val="250C0C" w:themeColor="accent1" w:themeShade="7F"/>
    </w:rPr>
  </w:style>
  <w:style w:type="paragraph" w:styleId="Heading8">
    <w:name w:val="heading 8"/>
    <w:basedOn w:val="Normal"/>
    <w:next w:val="Normal"/>
    <w:link w:val="Heading8Char"/>
    <w:uiPriority w:val="9"/>
    <w:semiHidden/>
    <w:unhideWhenUsed/>
    <w:qFormat/>
    <w:rsid w:val="00572222"/>
    <w:pPr>
      <w:keepNext/>
      <w:keepLines/>
      <w:spacing w:before="40" w:after="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semiHidden/>
    <w:unhideWhenUsed/>
    <w:qFormat/>
    <w:rsid w:val="00572222"/>
    <w:pPr>
      <w:keepNext/>
      <w:keepLines/>
      <w:spacing w:before="40" w:after="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B63133"/>
    <w:pPr>
      <w:spacing w:after="0" w:line="240" w:lineRule="auto"/>
    </w:pPr>
  </w:style>
  <w:style w:type="character" w:customStyle="1" w:styleId="HeaderChar">
    <w:name w:val="Header Char"/>
    <w:basedOn w:val="DefaultParagraphFont"/>
    <w:link w:val="Header"/>
    <w:uiPriority w:val="99"/>
    <w:semiHidden/>
    <w:rsid w:val="00254E0D"/>
    <w:rPr>
      <w:color w:val="auto"/>
    </w:rPr>
  </w:style>
  <w:style w:type="paragraph" w:styleId="Footer">
    <w:name w:val="footer"/>
    <w:basedOn w:val="Normal"/>
    <w:link w:val="FooterChar"/>
    <w:uiPriority w:val="99"/>
    <w:rsid w:val="00BC0F0A"/>
    <w:pPr>
      <w:spacing w:after="0" w:line="240" w:lineRule="auto"/>
      <w:ind w:left="-720" w:right="-720"/>
      <w:jc w:val="center"/>
    </w:pPr>
    <w:rPr>
      <w:rFonts w:asciiTheme="majorHAnsi" w:hAnsiTheme="majorHAnsi"/>
      <w:color w:val="B38600" w:themeColor="accent2" w:themeShade="80"/>
    </w:rPr>
  </w:style>
  <w:style w:type="character" w:customStyle="1" w:styleId="FooterChar">
    <w:name w:val="Footer Char"/>
    <w:basedOn w:val="DefaultParagraphFont"/>
    <w:link w:val="Footer"/>
    <w:uiPriority w:val="99"/>
    <w:rsid w:val="00254E0D"/>
    <w:rPr>
      <w:rFonts w:asciiTheme="majorHAnsi" w:hAnsiTheme="majorHAnsi"/>
      <w:color w:val="B38600" w:themeColor="accent2" w:themeShade="80"/>
    </w:rPr>
  </w:style>
  <w:style w:type="character" w:styleId="PlaceholderText">
    <w:name w:val="Placeholder Text"/>
    <w:basedOn w:val="DefaultParagraphFont"/>
    <w:uiPriority w:val="99"/>
    <w:semiHidden/>
    <w:rsid w:val="00912A0A"/>
    <w:rPr>
      <w:color w:val="BFBFBF" w:themeColor="accent5" w:themeShade="BF"/>
      <w:sz w:val="22"/>
    </w:rPr>
  </w:style>
  <w:style w:type="paragraph" w:customStyle="1" w:styleId="ContactInfo">
    <w:name w:val="Contact Info"/>
    <w:basedOn w:val="Normal"/>
    <w:uiPriority w:val="3"/>
    <w:qFormat/>
    <w:rsid w:val="008C2737"/>
    <w:pPr>
      <w:spacing w:after="0"/>
      <w:jc w:val="right"/>
    </w:pPr>
    <w:rPr>
      <w:sz w:val="20"/>
      <w:szCs w:val="18"/>
    </w:rPr>
  </w:style>
  <w:style w:type="paragraph" w:styleId="Date">
    <w:name w:val="Date"/>
    <w:basedOn w:val="Normal"/>
    <w:next w:val="Salutation"/>
    <w:link w:val="DateChar"/>
    <w:uiPriority w:val="4"/>
    <w:unhideWhenUsed/>
    <w:qFormat/>
    <w:rsid w:val="00616566"/>
    <w:pPr>
      <w:spacing w:before="960" w:after="960"/>
    </w:pPr>
  </w:style>
  <w:style w:type="character" w:customStyle="1" w:styleId="DateChar">
    <w:name w:val="Date Char"/>
    <w:basedOn w:val="DefaultParagraphFont"/>
    <w:link w:val="Date"/>
    <w:uiPriority w:val="4"/>
    <w:rsid w:val="00616566"/>
    <w:rPr>
      <w:color w:val="auto"/>
    </w:rPr>
  </w:style>
  <w:style w:type="paragraph" w:styleId="Closing">
    <w:name w:val="Closing"/>
    <w:basedOn w:val="Normal"/>
    <w:next w:val="Signature"/>
    <w:link w:val="ClosingChar"/>
    <w:uiPriority w:val="6"/>
    <w:unhideWhenUsed/>
    <w:qFormat/>
    <w:rsid w:val="00254E0D"/>
    <w:pPr>
      <w:spacing w:after="960" w:line="240" w:lineRule="auto"/>
    </w:pPr>
  </w:style>
  <w:style w:type="character" w:customStyle="1" w:styleId="ClosingChar">
    <w:name w:val="Closing Char"/>
    <w:basedOn w:val="DefaultParagraphFont"/>
    <w:link w:val="Closing"/>
    <w:uiPriority w:val="6"/>
    <w:rsid w:val="00254E0D"/>
    <w:rPr>
      <w:color w:val="auto"/>
    </w:rPr>
  </w:style>
  <w:style w:type="character" w:customStyle="1" w:styleId="Heading1Char">
    <w:name w:val="Heading 1 Char"/>
    <w:basedOn w:val="DefaultParagraphFont"/>
    <w:link w:val="Heading1"/>
    <w:uiPriority w:val="9"/>
    <w:semiHidden/>
    <w:rsid w:val="00254E0D"/>
    <w:rPr>
      <w:rFonts w:asciiTheme="majorHAnsi" w:eastAsiaTheme="majorEastAsia" w:hAnsiTheme="majorHAnsi" w:cstheme="majorBidi"/>
      <w:b/>
      <w:bCs/>
      <w:color w:val="B38600" w:themeColor="accent2" w:themeShade="80"/>
      <w:sz w:val="28"/>
      <w:szCs w:val="28"/>
    </w:rPr>
  </w:style>
  <w:style w:type="character" w:customStyle="1" w:styleId="Heading2Char">
    <w:name w:val="Heading 2 Char"/>
    <w:basedOn w:val="DefaultParagraphFont"/>
    <w:link w:val="Heading2"/>
    <w:uiPriority w:val="9"/>
    <w:semiHidden/>
    <w:rsid w:val="00254E0D"/>
    <w:rPr>
      <w:rFonts w:asciiTheme="majorHAnsi" w:eastAsiaTheme="majorEastAsia" w:hAnsiTheme="majorHAnsi" w:cstheme="majorBidi"/>
      <w:b/>
      <w:bCs/>
      <w:color w:val="262626" w:themeColor="text1" w:themeTint="D9"/>
      <w:sz w:val="26"/>
      <w:szCs w:val="26"/>
    </w:rPr>
  </w:style>
  <w:style w:type="table" w:styleId="TableGrid">
    <w:name w:val="Table Grid"/>
    <w:basedOn w:val="TableNormal"/>
    <w:uiPriority w:val="59"/>
    <w:rsid w:val="005125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72222"/>
    <w:pPr>
      <w:spacing w:after="0"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572222"/>
    <w:rPr>
      <w:rFonts w:ascii="Segoe UI" w:hAnsi="Segoe UI" w:cs="Segoe UI"/>
      <w:kern w:val="16"/>
      <w:sz w:val="22"/>
      <w:szCs w:val="18"/>
      <w14:ligatures w14:val="standardContextual"/>
      <w14:numForm w14:val="oldStyle"/>
      <w14:numSpacing w14:val="proportional"/>
      <w14:cntxtAlts/>
    </w:rPr>
  </w:style>
  <w:style w:type="paragraph" w:styleId="Bibliography">
    <w:name w:val="Bibliography"/>
    <w:basedOn w:val="Normal"/>
    <w:next w:val="Normal"/>
    <w:uiPriority w:val="37"/>
    <w:semiHidden/>
    <w:unhideWhenUsed/>
    <w:rsid w:val="00572222"/>
  </w:style>
  <w:style w:type="paragraph" w:styleId="BlockText">
    <w:name w:val="Block Text"/>
    <w:basedOn w:val="Normal"/>
    <w:uiPriority w:val="99"/>
    <w:semiHidden/>
    <w:unhideWhenUsed/>
    <w:rsid w:val="000F51EC"/>
    <w:pPr>
      <w:pBdr>
        <w:top w:val="single" w:sz="2" w:space="10" w:color="4B1919" w:themeColor="accent1" w:frame="1"/>
        <w:left w:val="single" w:sz="2" w:space="10" w:color="4B1919" w:themeColor="accent1" w:frame="1"/>
        <w:bottom w:val="single" w:sz="2" w:space="10" w:color="4B1919" w:themeColor="accent1" w:frame="1"/>
        <w:right w:val="single" w:sz="2" w:space="10" w:color="4B1919" w:themeColor="accent1" w:frame="1"/>
      </w:pBdr>
      <w:ind w:left="1152" w:right="1152"/>
    </w:pPr>
    <w:rPr>
      <w:rFonts w:eastAsiaTheme="minorEastAsia"/>
      <w:i/>
      <w:iCs/>
      <w:color w:val="381212" w:themeColor="accent1" w:themeShade="BF"/>
    </w:rPr>
  </w:style>
  <w:style w:type="paragraph" w:styleId="BodyText">
    <w:name w:val="Body Text"/>
    <w:basedOn w:val="Normal"/>
    <w:link w:val="BodyTextChar"/>
    <w:uiPriority w:val="99"/>
    <w:semiHidden/>
    <w:unhideWhenUsed/>
    <w:rsid w:val="00572222"/>
    <w:pPr>
      <w:spacing w:after="120"/>
    </w:pPr>
  </w:style>
  <w:style w:type="character" w:customStyle="1" w:styleId="BodyTextChar">
    <w:name w:val="Body Text Char"/>
    <w:basedOn w:val="DefaultParagraphFont"/>
    <w:link w:val="BodyText"/>
    <w:uiPriority w:val="99"/>
    <w:semiHidden/>
    <w:rsid w:val="00572222"/>
    <w:rPr>
      <w:kern w:val="16"/>
      <w:sz w:val="22"/>
      <w14:ligatures w14:val="standardContextual"/>
      <w14:numForm w14:val="oldStyle"/>
      <w14:numSpacing w14:val="proportional"/>
      <w14:cntxtAlts/>
    </w:rPr>
  </w:style>
  <w:style w:type="paragraph" w:styleId="BodyText2">
    <w:name w:val="Body Text 2"/>
    <w:basedOn w:val="Normal"/>
    <w:link w:val="BodyText2Char"/>
    <w:uiPriority w:val="99"/>
    <w:semiHidden/>
    <w:unhideWhenUsed/>
    <w:rsid w:val="00572222"/>
    <w:pPr>
      <w:spacing w:after="120" w:line="480" w:lineRule="auto"/>
    </w:pPr>
  </w:style>
  <w:style w:type="character" w:customStyle="1" w:styleId="BodyText2Char">
    <w:name w:val="Body Text 2 Char"/>
    <w:basedOn w:val="DefaultParagraphFont"/>
    <w:link w:val="BodyText2"/>
    <w:uiPriority w:val="99"/>
    <w:semiHidden/>
    <w:rsid w:val="00572222"/>
    <w:rPr>
      <w:kern w:val="16"/>
      <w:sz w:val="22"/>
      <w14:ligatures w14:val="standardContextual"/>
      <w14:numForm w14:val="oldStyle"/>
      <w14:numSpacing w14:val="proportional"/>
      <w14:cntxtAlts/>
    </w:rPr>
  </w:style>
  <w:style w:type="paragraph" w:styleId="BodyText3">
    <w:name w:val="Body Text 3"/>
    <w:basedOn w:val="Normal"/>
    <w:link w:val="BodyText3Char"/>
    <w:uiPriority w:val="99"/>
    <w:semiHidden/>
    <w:unhideWhenUsed/>
    <w:rsid w:val="00572222"/>
    <w:pPr>
      <w:spacing w:after="120"/>
    </w:pPr>
    <w:rPr>
      <w:szCs w:val="16"/>
    </w:rPr>
  </w:style>
  <w:style w:type="character" w:customStyle="1" w:styleId="BodyText3Char">
    <w:name w:val="Body Text 3 Char"/>
    <w:basedOn w:val="DefaultParagraphFont"/>
    <w:link w:val="BodyText3"/>
    <w:uiPriority w:val="99"/>
    <w:semiHidden/>
    <w:rsid w:val="00572222"/>
    <w:rPr>
      <w:kern w:val="16"/>
      <w:sz w:val="22"/>
      <w:szCs w:val="16"/>
      <w14:ligatures w14:val="standardContextual"/>
      <w14:numForm w14:val="oldStyle"/>
      <w14:numSpacing w14:val="proportional"/>
      <w14:cntxtAlts/>
    </w:rPr>
  </w:style>
  <w:style w:type="paragraph" w:styleId="BodyTextFirstIndent">
    <w:name w:val="Body Text First Indent"/>
    <w:basedOn w:val="BodyText"/>
    <w:link w:val="BodyTextFirstIndentChar"/>
    <w:uiPriority w:val="99"/>
    <w:semiHidden/>
    <w:unhideWhenUsed/>
    <w:rsid w:val="00572222"/>
    <w:pPr>
      <w:spacing w:after="300"/>
      <w:ind w:firstLine="360"/>
    </w:pPr>
  </w:style>
  <w:style w:type="character" w:customStyle="1" w:styleId="BodyTextFirstIndentChar">
    <w:name w:val="Body Text First Indent Char"/>
    <w:basedOn w:val="BodyTextChar"/>
    <w:link w:val="BodyTextFirstIndent"/>
    <w:uiPriority w:val="99"/>
    <w:semiHidden/>
    <w:rsid w:val="00572222"/>
    <w:rPr>
      <w:kern w:val="16"/>
      <w:sz w:val="22"/>
      <w14:ligatures w14:val="standardContextual"/>
      <w14:numForm w14:val="oldStyle"/>
      <w14:numSpacing w14:val="proportional"/>
      <w14:cntxtAlts/>
    </w:rPr>
  </w:style>
  <w:style w:type="paragraph" w:styleId="BodyTextIndent">
    <w:name w:val="Body Text Indent"/>
    <w:basedOn w:val="Normal"/>
    <w:link w:val="BodyTextIndentChar"/>
    <w:uiPriority w:val="99"/>
    <w:semiHidden/>
    <w:unhideWhenUsed/>
    <w:rsid w:val="00572222"/>
    <w:pPr>
      <w:spacing w:after="120"/>
      <w:ind w:left="360"/>
    </w:pPr>
  </w:style>
  <w:style w:type="character" w:customStyle="1" w:styleId="BodyTextIndentChar">
    <w:name w:val="Body Text Indent Char"/>
    <w:basedOn w:val="DefaultParagraphFont"/>
    <w:link w:val="BodyTextIndent"/>
    <w:uiPriority w:val="99"/>
    <w:semiHidden/>
    <w:rsid w:val="00572222"/>
    <w:rPr>
      <w:kern w:val="16"/>
      <w:sz w:val="22"/>
      <w14:ligatures w14:val="standardContextual"/>
      <w14:numForm w14:val="oldStyle"/>
      <w14:numSpacing w14:val="proportional"/>
      <w14:cntxtAlts/>
    </w:rPr>
  </w:style>
  <w:style w:type="paragraph" w:styleId="BodyTextFirstIndent2">
    <w:name w:val="Body Text First Indent 2"/>
    <w:basedOn w:val="BodyTextIndent"/>
    <w:link w:val="BodyTextFirstIndent2Char"/>
    <w:uiPriority w:val="99"/>
    <w:semiHidden/>
    <w:unhideWhenUsed/>
    <w:rsid w:val="00572222"/>
    <w:pPr>
      <w:spacing w:after="300"/>
      <w:ind w:firstLine="360"/>
    </w:pPr>
  </w:style>
  <w:style w:type="character" w:customStyle="1" w:styleId="BodyTextFirstIndent2Char">
    <w:name w:val="Body Text First Indent 2 Char"/>
    <w:basedOn w:val="BodyTextIndentChar"/>
    <w:link w:val="BodyTextFirstIndent2"/>
    <w:uiPriority w:val="99"/>
    <w:semiHidden/>
    <w:rsid w:val="00572222"/>
    <w:rPr>
      <w:kern w:val="16"/>
      <w:sz w:val="22"/>
      <w14:ligatures w14:val="standardContextual"/>
      <w14:numForm w14:val="oldStyle"/>
      <w14:numSpacing w14:val="proportional"/>
      <w14:cntxtAlts/>
    </w:rPr>
  </w:style>
  <w:style w:type="paragraph" w:styleId="BodyTextIndent2">
    <w:name w:val="Body Text Indent 2"/>
    <w:basedOn w:val="Normal"/>
    <w:link w:val="BodyTextIndent2Char"/>
    <w:uiPriority w:val="99"/>
    <w:semiHidden/>
    <w:unhideWhenUsed/>
    <w:rsid w:val="00572222"/>
    <w:pPr>
      <w:spacing w:after="120" w:line="480" w:lineRule="auto"/>
      <w:ind w:left="360"/>
    </w:pPr>
  </w:style>
  <w:style w:type="character" w:customStyle="1" w:styleId="BodyTextIndent2Char">
    <w:name w:val="Body Text Indent 2 Char"/>
    <w:basedOn w:val="DefaultParagraphFont"/>
    <w:link w:val="BodyTextIndent2"/>
    <w:uiPriority w:val="99"/>
    <w:semiHidden/>
    <w:rsid w:val="00572222"/>
    <w:rPr>
      <w:kern w:val="16"/>
      <w:sz w:val="22"/>
      <w14:ligatures w14:val="standardContextual"/>
      <w14:numForm w14:val="oldStyle"/>
      <w14:numSpacing w14:val="proportional"/>
      <w14:cntxtAlts/>
    </w:rPr>
  </w:style>
  <w:style w:type="paragraph" w:styleId="BodyTextIndent3">
    <w:name w:val="Body Text Indent 3"/>
    <w:basedOn w:val="Normal"/>
    <w:link w:val="BodyTextIndent3Char"/>
    <w:uiPriority w:val="99"/>
    <w:semiHidden/>
    <w:unhideWhenUsed/>
    <w:rsid w:val="00572222"/>
    <w:pPr>
      <w:spacing w:after="120"/>
      <w:ind w:left="360"/>
    </w:pPr>
    <w:rPr>
      <w:szCs w:val="16"/>
    </w:rPr>
  </w:style>
  <w:style w:type="character" w:customStyle="1" w:styleId="BodyTextIndent3Char">
    <w:name w:val="Body Text Indent 3 Char"/>
    <w:basedOn w:val="DefaultParagraphFont"/>
    <w:link w:val="BodyTextIndent3"/>
    <w:uiPriority w:val="99"/>
    <w:semiHidden/>
    <w:rsid w:val="00572222"/>
    <w:rPr>
      <w:kern w:val="16"/>
      <w:sz w:val="22"/>
      <w:szCs w:val="16"/>
      <w14:ligatures w14:val="standardContextual"/>
      <w14:numForm w14:val="oldStyle"/>
      <w14:numSpacing w14:val="proportional"/>
      <w14:cntxtAlts/>
    </w:rPr>
  </w:style>
  <w:style w:type="character" w:styleId="BookTitle">
    <w:name w:val="Book Title"/>
    <w:basedOn w:val="DefaultParagraphFont"/>
    <w:uiPriority w:val="33"/>
    <w:semiHidden/>
    <w:qFormat/>
    <w:rsid w:val="00572222"/>
    <w:rPr>
      <w:b/>
      <w:bCs/>
      <w:i/>
      <w:iCs/>
      <w:spacing w:val="5"/>
      <w:sz w:val="22"/>
    </w:rPr>
  </w:style>
  <w:style w:type="paragraph" w:styleId="Caption">
    <w:name w:val="caption"/>
    <w:basedOn w:val="Normal"/>
    <w:next w:val="Normal"/>
    <w:uiPriority w:val="35"/>
    <w:semiHidden/>
    <w:unhideWhenUsed/>
    <w:qFormat/>
    <w:rsid w:val="00572222"/>
    <w:pPr>
      <w:spacing w:after="200" w:line="240" w:lineRule="auto"/>
    </w:pPr>
    <w:rPr>
      <w:i/>
      <w:iCs/>
      <w:color w:val="000000" w:themeColor="text2"/>
      <w:szCs w:val="18"/>
    </w:rPr>
  </w:style>
  <w:style w:type="table" w:styleId="ColorfulGrid">
    <w:name w:val="Colorful Grid"/>
    <w:basedOn w:val="TableNormal"/>
    <w:uiPriority w:val="73"/>
    <w:semiHidden/>
    <w:unhideWhenUsed/>
    <w:rsid w:val="0057222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57222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C1C1" w:themeFill="accent1" w:themeFillTint="33"/>
    </w:tcPr>
    <w:tblStylePr w:type="firstRow">
      <w:rPr>
        <w:b/>
        <w:bCs/>
      </w:rPr>
      <w:tblPr/>
      <w:tcPr>
        <w:shd w:val="clear" w:color="auto" w:fill="D68484" w:themeFill="accent1" w:themeFillTint="66"/>
      </w:tcPr>
    </w:tblStylePr>
    <w:tblStylePr w:type="lastRow">
      <w:rPr>
        <w:b/>
        <w:bCs/>
        <w:color w:val="000000" w:themeColor="text1"/>
      </w:rPr>
      <w:tblPr/>
      <w:tcPr>
        <w:shd w:val="clear" w:color="auto" w:fill="D68484" w:themeFill="accent1" w:themeFillTint="66"/>
      </w:tcPr>
    </w:tblStylePr>
    <w:tblStylePr w:type="firstCol">
      <w:rPr>
        <w:color w:val="FFFFFF" w:themeColor="background1"/>
      </w:rPr>
      <w:tblPr/>
      <w:tcPr>
        <w:shd w:val="clear" w:color="auto" w:fill="381212" w:themeFill="accent1" w:themeFillShade="BF"/>
      </w:tcPr>
    </w:tblStylePr>
    <w:tblStylePr w:type="lastCol">
      <w:rPr>
        <w:color w:val="FFFFFF" w:themeColor="background1"/>
      </w:rPr>
      <w:tblPr/>
      <w:tcPr>
        <w:shd w:val="clear" w:color="auto" w:fill="381212" w:themeFill="accent1" w:themeFillShade="BF"/>
      </w:tcPr>
    </w:tblStylePr>
    <w:tblStylePr w:type="band1Vert">
      <w:tblPr/>
      <w:tcPr>
        <w:shd w:val="clear" w:color="auto" w:fill="CC6565" w:themeFill="accent1" w:themeFillTint="7F"/>
      </w:tcPr>
    </w:tblStylePr>
    <w:tblStylePr w:type="band1Horz">
      <w:tblPr/>
      <w:tcPr>
        <w:shd w:val="clear" w:color="auto" w:fill="CC6565" w:themeFill="accent1" w:themeFillTint="7F"/>
      </w:tcPr>
    </w:tblStylePr>
  </w:style>
  <w:style w:type="table" w:styleId="ColorfulGrid-Accent2">
    <w:name w:val="Colorful Grid Accent 2"/>
    <w:basedOn w:val="TableNormal"/>
    <w:uiPriority w:val="73"/>
    <w:semiHidden/>
    <w:unhideWhenUsed/>
    <w:rsid w:val="0057222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FF7E0" w:themeFill="accent2" w:themeFillTint="33"/>
    </w:tcPr>
    <w:tblStylePr w:type="firstRow">
      <w:rPr>
        <w:b/>
        <w:bCs/>
      </w:rPr>
      <w:tblPr/>
      <w:tcPr>
        <w:shd w:val="clear" w:color="auto" w:fill="FFEFC1" w:themeFill="accent2" w:themeFillTint="66"/>
      </w:tcPr>
    </w:tblStylePr>
    <w:tblStylePr w:type="lastRow">
      <w:rPr>
        <w:b/>
        <w:bCs/>
        <w:color w:val="000000" w:themeColor="text1"/>
      </w:rPr>
      <w:tblPr/>
      <w:tcPr>
        <w:shd w:val="clear" w:color="auto" w:fill="FFEFC1" w:themeFill="accent2" w:themeFillTint="66"/>
      </w:tcPr>
    </w:tblStylePr>
    <w:tblStylePr w:type="firstCol">
      <w:rPr>
        <w:color w:val="FFFFFF" w:themeColor="background1"/>
      </w:rPr>
      <w:tblPr/>
      <w:tcPr>
        <w:shd w:val="clear" w:color="auto" w:fill="FFC20C" w:themeFill="accent2" w:themeFillShade="BF"/>
      </w:tcPr>
    </w:tblStylePr>
    <w:tblStylePr w:type="lastCol">
      <w:rPr>
        <w:color w:val="FFFFFF" w:themeColor="background1"/>
      </w:rPr>
      <w:tblPr/>
      <w:tcPr>
        <w:shd w:val="clear" w:color="auto" w:fill="FFC20C" w:themeFill="accent2" w:themeFillShade="BF"/>
      </w:tcPr>
    </w:tblStylePr>
    <w:tblStylePr w:type="band1Vert">
      <w:tblPr/>
      <w:tcPr>
        <w:shd w:val="clear" w:color="auto" w:fill="FFEBB2" w:themeFill="accent2" w:themeFillTint="7F"/>
      </w:tcPr>
    </w:tblStylePr>
    <w:tblStylePr w:type="band1Horz">
      <w:tblPr/>
      <w:tcPr>
        <w:shd w:val="clear" w:color="auto" w:fill="FFEBB2" w:themeFill="accent2" w:themeFillTint="7F"/>
      </w:tcPr>
    </w:tblStylePr>
  </w:style>
  <w:style w:type="table" w:styleId="ColorfulGrid-Accent3">
    <w:name w:val="Colorful Grid Accent 3"/>
    <w:basedOn w:val="TableNormal"/>
    <w:uiPriority w:val="73"/>
    <w:semiHidden/>
    <w:unhideWhenUsed/>
    <w:rsid w:val="0057222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6F5F2" w:themeFill="accent3" w:themeFillTint="33"/>
    </w:tcPr>
    <w:tblStylePr w:type="firstRow">
      <w:rPr>
        <w:b/>
        <w:bCs/>
      </w:rPr>
      <w:tblPr/>
      <w:tcPr>
        <w:shd w:val="clear" w:color="auto" w:fill="CEEBE6" w:themeFill="accent3" w:themeFillTint="66"/>
      </w:tcPr>
    </w:tblStylePr>
    <w:tblStylePr w:type="lastRow">
      <w:rPr>
        <w:b/>
        <w:bCs/>
        <w:color w:val="000000" w:themeColor="text1"/>
      </w:rPr>
      <w:tblPr/>
      <w:tcPr>
        <w:shd w:val="clear" w:color="auto" w:fill="CEEBE6" w:themeFill="accent3" w:themeFillTint="66"/>
      </w:tcPr>
    </w:tblStylePr>
    <w:tblStylePr w:type="firstCol">
      <w:rPr>
        <w:color w:val="FFFFFF" w:themeColor="background1"/>
      </w:rPr>
      <w:tblPr/>
      <w:tcPr>
        <w:shd w:val="clear" w:color="auto" w:fill="49B3A1" w:themeFill="accent3" w:themeFillShade="BF"/>
      </w:tcPr>
    </w:tblStylePr>
    <w:tblStylePr w:type="lastCol">
      <w:rPr>
        <w:color w:val="FFFFFF" w:themeColor="background1"/>
      </w:rPr>
      <w:tblPr/>
      <w:tcPr>
        <w:shd w:val="clear" w:color="auto" w:fill="49B3A1" w:themeFill="accent3" w:themeFillShade="BF"/>
      </w:tcPr>
    </w:tblStylePr>
    <w:tblStylePr w:type="band1Vert">
      <w:tblPr/>
      <w:tcPr>
        <w:shd w:val="clear" w:color="auto" w:fill="C2E6E0" w:themeFill="accent3" w:themeFillTint="7F"/>
      </w:tcPr>
    </w:tblStylePr>
    <w:tblStylePr w:type="band1Horz">
      <w:tblPr/>
      <w:tcPr>
        <w:shd w:val="clear" w:color="auto" w:fill="C2E6E0" w:themeFill="accent3" w:themeFillTint="7F"/>
      </w:tcPr>
    </w:tblStylePr>
  </w:style>
  <w:style w:type="table" w:styleId="ColorfulGrid-Accent4">
    <w:name w:val="Colorful Grid Accent 4"/>
    <w:basedOn w:val="TableNormal"/>
    <w:uiPriority w:val="73"/>
    <w:semiHidden/>
    <w:unhideWhenUsed/>
    <w:rsid w:val="0057222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8D6D6" w:themeFill="accent4" w:themeFillTint="33"/>
    </w:tcPr>
    <w:tblStylePr w:type="firstRow">
      <w:rPr>
        <w:b/>
        <w:bCs/>
      </w:rPr>
      <w:tblPr/>
      <w:tcPr>
        <w:shd w:val="clear" w:color="auto" w:fill="B2ADAD" w:themeFill="accent4" w:themeFillTint="66"/>
      </w:tcPr>
    </w:tblStylePr>
    <w:tblStylePr w:type="lastRow">
      <w:rPr>
        <w:b/>
        <w:bCs/>
        <w:color w:val="000000" w:themeColor="text1"/>
      </w:rPr>
      <w:tblPr/>
      <w:tcPr>
        <w:shd w:val="clear" w:color="auto" w:fill="B2ADAD" w:themeFill="accent4" w:themeFillTint="66"/>
      </w:tcPr>
    </w:tblStylePr>
    <w:tblStylePr w:type="firstCol">
      <w:rPr>
        <w:color w:val="FFFFFF" w:themeColor="background1"/>
      </w:rPr>
      <w:tblPr/>
      <w:tcPr>
        <w:shd w:val="clear" w:color="auto" w:fill="2C2A2A" w:themeFill="accent4" w:themeFillShade="BF"/>
      </w:tcPr>
    </w:tblStylePr>
    <w:tblStylePr w:type="lastCol">
      <w:rPr>
        <w:color w:val="FFFFFF" w:themeColor="background1"/>
      </w:rPr>
      <w:tblPr/>
      <w:tcPr>
        <w:shd w:val="clear" w:color="auto" w:fill="2C2A2A" w:themeFill="accent4" w:themeFillShade="BF"/>
      </w:tcPr>
    </w:tblStylePr>
    <w:tblStylePr w:type="band1Vert">
      <w:tblPr/>
      <w:tcPr>
        <w:shd w:val="clear" w:color="auto" w:fill="9F9999" w:themeFill="accent4" w:themeFillTint="7F"/>
      </w:tcPr>
    </w:tblStylePr>
    <w:tblStylePr w:type="band1Horz">
      <w:tblPr/>
      <w:tcPr>
        <w:shd w:val="clear" w:color="auto" w:fill="9F9999" w:themeFill="accent4" w:themeFillTint="7F"/>
      </w:tcPr>
    </w:tblStylePr>
  </w:style>
  <w:style w:type="table" w:styleId="ColorfulGrid-Accent5">
    <w:name w:val="Colorful Grid Accent 5"/>
    <w:basedOn w:val="TableNormal"/>
    <w:uiPriority w:val="73"/>
    <w:semiHidden/>
    <w:unhideWhenUsed/>
    <w:rsid w:val="0057222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FFFFF" w:themeFill="accent5" w:themeFillTint="33"/>
    </w:tcPr>
    <w:tblStylePr w:type="firstRow">
      <w:rPr>
        <w:b/>
        <w:bCs/>
      </w:rPr>
      <w:tblPr/>
      <w:tcPr>
        <w:shd w:val="clear" w:color="auto" w:fill="FFFFFF" w:themeFill="accent5" w:themeFillTint="66"/>
      </w:tcPr>
    </w:tblStylePr>
    <w:tblStylePr w:type="lastRow">
      <w:rPr>
        <w:b/>
        <w:bCs/>
        <w:color w:val="000000" w:themeColor="text1"/>
      </w:rPr>
      <w:tblPr/>
      <w:tcPr>
        <w:shd w:val="clear" w:color="auto" w:fill="FFFFFF" w:themeFill="accent5" w:themeFillTint="66"/>
      </w:tcPr>
    </w:tblStylePr>
    <w:tblStylePr w:type="firstCol">
      <w:rPr>
        <w:color w:val="FFFFFF" w:themeColor="background1"/>
      </w:rPr>
      <w:tblPr/>
      <w:tcPr>
        <w:shd w:val="clear" w:color="auto" w:fill="BFBFBF" w:themeFill="accent5" w:themeFillShade="BF"/>
      </w:tcPr>
    </w:tblStylePr>
    <w:tblStylePr w:type="lastCol">
      <w:rPr>
        <w:color w:val="FFFFFF" w:themeColor="background1"/>
      </w:rPr>
      <w:tblPr/>
      <w:tcPr>
        <w:shd w:val="clear" w:color="auto" w:fill="BFBFBF" w:themeFill="accent5" w:themeFillShade="BF"/>
      </w:tcPr>
    </w:tblStylePr>
    <w:tblStylePr w:type="band1Vert">
      <w:tblPr/>
      <w:tcPr>
        <w:shd w:val="clear" w:color="auto" w:fill="FFFFFF" w:themeFill="accent5" w:themeFillTint="7F"/>
      </w:tcPr>
    </w:tblStylePr>
    <w:tblStylePr w:type="band1Horz">
      <w:tblPr/>
      <w:tcPr>
        <w:shd w:val="clear" w:color="auto" w:fill="FFFFFF" w:themeFill="accent5" w:themeFillTint="7F"/>
      </w:tcPr>
    </w:tblStylePr>
  </w:style>
  <w:style w:type="table" w:styleId="ColorfulGrid-Accent6">
    <w:name w:val="Colorful Grid Accent 6"/>
    <w:basedOn w:val="TableNormal"/>
    <w:uiPriority w:val="73"/>
    <w:semiHidden/>
    <w:unhideWhenUsed/>
    <w:rsid w:val="0057222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FFFFF" w:themeFill="accent6" w:themeFillTint="33"/>
    </w:tcPr>
    <w:tblStylePr w:type="firstRow">
      <w:rPr>
        <w:b/>
        <w:bCs/>
      </w:rPr>
      <w:tblPr/>
      <w:tcPr>
        <w:shd w:val="clear" w:color="auto" w:fill="FFFFFF" w:themeFill="accent6" w:themeFillTint="66"/>
      </w:tcPr>
    </w:tblStylePr>
    <w:tblStylePr w:type="lastRow">
      <w:rPr>
        <w:b/>
        <w:bCs/>
        <w:color w:val="000000" w:themeColor="text1"/>
      </w:rPr>
      <w:tblPr/>
      <w:tcPr>
        <w:shd w:val="clear" w:color="auto" w:fill="FFFFFF" w:themeFill="accent6" w:themeFillTint="66"/>
      </w:tcPr>
    </w:tblStylePr>
    <w:tblStylePr w:type="firstCol">
      <w:rPr>
        <w:color w:val="FFFFFF" w:themeColor="background1"/>
      </w:rPr>
      <w:tblPr/>
      <w:tcPr>
        <w:shd w:val="clear" w:color="auto" w:fill="BFBFBF" w:themeFill="accent6" w:themeFillShade="BF"/>
      </w:tcPr>
    </w:tblStylePr>
    <w:tblStylePr w:type="lastCol">
      <w:rPr>
        <w:color w:val="FFFFFF" w:themeColor="background1"/>
      </w:rPr>
      <w:tblPr/>
      <w:tcPr>
        <w:shd w:val="clear" w:color="auto" w:fill="BFBFBF" w:themeFill="accent6" w:themeFillShade="BF"/>
      </w:tcPr>
    </w:tblStylePr>
    <w:tblStylePr w:type="band1Vert">
      <w:tblPr/>
      <w:tcPr>
        <w:shd w:val="clear" w:color="auto" w:fill="FFFFFF" w:themeFill="accent6" w:themeFillTint="7F"/>
      </w:tcPr>
    </w:tblStylePr>
    <w:tblStylePr w:type="band1Horz">
      <w:tblPr/>
      <w:tcPr>
        <w:shd w:val="clear" w:color="auto" w:fill="FFFFFF" w:themeFill="accent6" w:themeFillTint="7F"/>
      </w:tcPr>
    </w:tblStylePr>
  </w:style>
  <w:style w:type="table" w:styleId="ColorfulList">
    <w:name w:val="Colorful List"/>
    <w:basedOn w:val="TableNormal"/>
    <w:uiPriority w:val="72"/>
    <w:semiHidden/>
    <w:unhideWhenUsed/>
    <w:rsid w:val="0057222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FFC61E" w:themeFill="accent2" w:themeFillShade="CC"/>
      </w:tcPr>
    </w:tblStylePr>
    <w:tblStylePr w:type="lastRow">
      <w:rPr>
        <w:b/>
        <w:bCs/>
        <w:color w:val="FFC6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572222"/>
    <w:pPr>
      <w:spacing w:after="0" w:line="240" w:lineRule="auto"/>
    </w:pPr>
    <w:rPr>
      <w:color w:val="000000" w:themeColor="text1"/>
    </w:rPr>
    <w:tblPr>
      <w:tblStyleRowBandSize w:val="1"/>
      <w:tblStyleColBandSize w:val="1"/>
    </w:tblPr>
    <w:tcPr>
      <w:shd w:val="clear" w:color="auto" w:fill="F5E0E0" w:themeFill="accent1" w:themeFillTint="19"/>
    </w:tcPr>
    <w:tblStylePr w:type="firstRow">
      <w:rPr>
        <w:b/>
        <w:bCs/>
        <w:color w:val="FFFFFF" w:themeColor="background1"/>
      </w:rPr>
      <w:tblPr/>
      <w:tcPr>
        <w:tcBorders>
          <w:bottom w:val="single" w:sz="12" w:space="0" w:color="FFFFFF" w:themeColor="background1"/>
        </w:tcBorders>
        <w:shd w:val="clear" w:color="auto" w:fill="FFC61E" w:themeFill="accent2" w:themeFillShade="CC"/>
      </w:tcPr>
    </w:tblStylePr>
    <w:tblStylePr w:type="lastRow">
      <w:rPr>
        <w:b/>
        <w:bCs/>
        <w:color w:val="FFC6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5B3B3" w:themeFill="accent1" w:themeFillTint="3F"/>
      </w:tcPr>
    </w:tblStylePr>
    <w:tblStylePr w:type="band1Horz">
      <w:tblPr/>
      <w:tcPr>
        <w:shd w:val="clear" w:color="auto" w:fill="EAC1C1" w:themeFill="accent1" w:themeFillTint="33"/>
      </w:tcPr>
    </w:tblStylePr>
  </w:style>
  <w:style w:type="table" w:styleId="ColorfulList-Accent2">
    <w:name w:val="Colorful List Accent 2"/>
    <w:basedOn w:val="TableNormal"/>
    <w:uiPriority w:val="72"/>
    <w:semiHidden/>
    <w:unhideWhenUsed/>
    <w:rsid w:val="00572222"/>
    <w:pPr>
      <w:spacing w:after="0" w:line="240" w:lineRule="auto"/>
    </w:pPr>
    <w:rPr>
      <w:color w:val="000000" w:themeColor="text1"/>
    </w:rPr>
    <w:tblPr>
      <w:tblStyleRowBandSize w:val="1"/>
      <w:tblStyleColBandSize w:val="1"/>
    </w:tblPr>
    <w:tcPr>
      <w:shd w:val="clear" w:color="auto" w:fill="FFFBF0" w:themeFill="accent2" w:themeFillTint="19"/>
    </w:tcPr>
    <w:tblStylePr w:type="firstRow">
      <w:rPr>
        <w:b/>
        <w:bCs/>
        <w:color w:val="FFFFFF" w:themeColor="background1"/>
      </w:rPr>
      <w:tblPr/>
      <w:tcPr>
        <w:tcBorders>
          <w:bottom w:val="single" w:sz="12" w:space="0" w:color="FFFFFF" w:themeColor="background1"/>
        </w:tcBorders>
        <w:shd w:val="clear" w:color="auto" w:fill="FFC61E" w:themeFill="accent2" w:themeFillShade="CC"/>
      </w:tcPr>
    </w:tblStylePr>
    <w:tblStylePr w:type="lastRow">
      <w:rPr>
        <w:b/>
        <w:bCs/>
        <w:color w:val="FFC6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5D9" w:themeFill="accent2" w:themeFillTint="3F"/>
      </w:tcPr>
    </w:tblStylePr>
    <w:tblStylePr w:type="band1Horz">
      <w:tblPr/>
      <w:tcPr>
        <w:shd w:val="clear" w:color="auto" w:fill="FFF7E0" w:themeFill="accent2" w:themeFillTint="33"/>
      </w:tcPr>
    </w:tblStylePr>
  </w:style>
  <w:style w:type="table" w:styleId="ColorfulList-Accent3">
    <w:name w:val="Colorful List Accent 3"/>
    <w:basedOn w:val="TableNormal"/>
    <w:uiPriority w:val="72"/>
    <w:semiHidden/>
    <w:unhideWhenUsed/>
    <w:rsid w:val="00572222"/>
    <w:pPr>
      <w:spacing w:after="0" w:line="240" w:lineRule="auto"/>
    </w:pPr>
    <w:rPr>
      <w:color w:val="000000" w:themeColor="text1"/>
    </w:rPr>
    <w:tblPr>
      <w:tblStyleRowBandSize w:val="1"/>
      <w:tblStyleColBandSize w:val="1"/>
    </w:tblPr>
    <w:tcPr>
      <w:shd w:val="clear" w:color="auto" w:fill="F2FAF8" w:themeFill="accent3" w:themeFillTint="19"/>
    </w:tcPr>
    <w:tblStylePr w:type="firstRow">
      <w:rPr>
        <w:b/>
        <w:bCs/>
        <w:color w:val="FFFFFF" w:themeColor="background1"/>
      </w:rPr>
      <w:tblPr/>
      <w:tcPr>
        <w:tcBorders>
          <w:bottom w:val="single" w:sz="12" w:space="0" w:color="FFFFFF" w:themeColor="background1"/>
        </w:tcBorders>
        <w:shd w:val="clear" w:color="auto" w:fill="2F2C2C" w:themeFill="accent4" w:themeFillShade="CC"/>
      </w:tcPr>
    </w:tblStylePr>
    <w:tblStylePr w:type="lastRow">
      <w:rPr>
        <w:b/>
        <w:bCs/>
        <w:color w:val="2F2C2C"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0F2EF" w:themeFill="accent3" w:themeFillTint="3F"/>
      </w:tcPr>
    </w:tblStylePr>
    <w:tblStylePr w:type="band1Horz">
      <w:tblPr/>
      <w:tcPr>
        <w:shd w:val="clear" w:color="auto" w:fill="E6F5F2" w:themeFill="accent3" w:themeFillTint="33"/>
      </w:tcPr>
    </w:tblStylePr>
  </w:style>
  <w:style w:type="table" w:styleId="ColorfulList-Accent4">
    <w:name w:val="Colorful List Accent 4"/>
    <w:basedOn w:val="TableNormal"/>
    <w:uiPriority w:val="72"/>
    <w:semiHidden/>
    <w:unhideWhenUsed/>
    <w:rsid w:val="00572222"/>
    <w:pPr>
      <w:spacing w:after="0" w:line="240" w:lineRule="auto"/>
    </w:pPr>
    <w:rPr>
      <w:color w:val="000000" w:themeColor="text1"/>
    </w:rPr>
    <w:tblPr>
      <w:tblStyleRowBandSize w:val="1"/>
      <w:tblStyleColBandSize w:val="1"/>
    </w:tblPr>
    <w:tcPr>
      <w:shd w:val="clear" w:color="auto" w:fill="ECEBEB" w:themeFill="accent4" w:themeFillTint="19"/>
    </w:tcPr>
    <w:tblStylePr w:type="firstRow">
      <w:rPr>
        <w:b/>
        <w:bCs/>
        <w:color w:val="FFFFFF" w:themeColor="background1"/>
      </w:rPr>
      <w:tblPr/>
      <w:tcPr>
        <w:tcBorders>
          <w:bottom w:val="single" w:sz="12" w:space="0" w:color="FFFFFF" w:themeColor="background1"/>
        </w:tcBorders>
        <w:shd w:val="clear" w:color="auto" w:fill="55B9A8" w:themeFill="accent3" w:themeFillShade="CC"/>
      </w:tcPr>
    </w:tblStylePr>
    <w:tblStylePr w:type="lastRow">
      <w:rPr>
        <w:b/>
        <w:bCs/>
        <w:color w:val="55B9A8"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FCCCC" w:themeFill="accent4" w:themeFillTint="3F"/>
      </w:tcPr>
    </w:tblStylePr>
    <w:tblStylePr w:type="band1Horz">
      <w:tblPr/>
      <w:tcPr>
        <w:shd w:val="clear" w:color="auto" w:fill="D8D6D6" w:themeFill="accent4" w:themeFillTint="33"/>
      </w:tcPr>
    </w:tblStylePr>
  </w:style>
  <w:style w:type="table" w:styleId="ColorfulList-Accent5">
    <w:name w:val="Colorful List Accent 5"/>
    <w:basedOn w:val="TableNormal"/>
    <w:uiPriority w:val="72"/>
    <w:semiHidden/>
    <w:unhideWhenUsed/>
    <w:rsid w:val="00572222"/>
    <w:pPr>
      <w:spacing w:after="0" w:line="240" w:lineRule="auto"/>
    </w:pPr>
    <w:rPr>
      <w:color w:val="000000" w:themeColor="text1"/>
    </w:rPr>
    <w:tblPr>
      <w:tblStyleRowBandSize w:val="1"/>
      <w:tblStyleColBandSize w:val="1"/>
    </w:tblPr>
    <w:tcPr>
      <w:shd w:val="clear" w:color="auto" w:fill="FFFFFF" w:themeFill="accent5" w:themeFillTint="19"/>
    </w:tcPr>
    <w:tblStylePr w:type="firstRow">
      <w:rPr>
        <w:b/>
        <w:bCs/>
        <w:color w:val="FFFFFF" w:themeColor="background1"/>
      </w:rPr>
      <w:tblPr/>
      <w:tcPr>
        <w:tcBorders>
          <w:bottom w:val="single" w:sz="12" w:space="0" w:color="FFFFFF" w:themeColor="background1"/>
        </w:tcBorders>
        <w:shd w:val="clear" w:color="auto" w:fill="CCCCCC" w:themeFill="accent6" w:themeFillShade="CC"/>
      </w:tcPr>
    </w:tblStylePr>
    <w:tblStylePr w:type="lastRow">
      <w:rPr>
        <w:b/>
        <w:bCs/>
        <w:color w:val="CCCCCC"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FFF" w:themeFill="accent5" w:themeFillTint="3F"/>
      </w:tcPr>
    </w:tblStylePr>
    <w:tblStylePr w:type="band1Horz">
      <w:tblPr/>
      <w:tcPr>
        <w:shd w:val="clear" w:color="auto" w:fill="FFFFFF" w:themeFill="accent5" w:themeFillTint="33"/>
      </w:tcPr>
    </w:tblStylePr>
  </w:style>
  <w:style w:type="table" w:styleId="ColorfulList-Accent6">
    <w:name w:val="Colorful List Accent 6"/>
    <w:basedOn w:val="TableNormal"/>
    <w:uiPriority w:val="72"/>
    <w:semiHidden/>
    <w:unhideWhenUsed/>
    <w:rsid w:val="00572222"/>
    <w:pPr>
      <w:spacing w:after="0" w:line="240" w:lineRule="auto"/>
    </w:pPr>
    <w:rPr>
      <w:color w:val="000000" w:themeColor="text1"/>
    </w:rPr>
    <w:tblPr>
      <w:tblStyleRowBandSize w:val="1"/>
      <w:tblStyleColBandSize w:val="1"/>
    </w:tblPr>
    <w:tcPr>
      <w:shd w:val="clear" w:color="auto" w:fill="FFFFFF" w:themeFill="accent6" w:themeFillTint="19"/>
    </w:tcPr>
    <w:tblStylePr w:type="firstRow">
      <w:rPr>
        <w:b/>
        <w:bCs/>
        <w:color w:val="FFFFFF" w:themeColor="background1"/>
      </w:rPr>
      <w:tblPr/>
      <w:tcPr>
        <w:tcBorders>
          <w:bottom w:val="single" w:sz="12" w:space="0" w:color="FFFFFF" w:themeColor="background1"/>
        </w:tcBorders>
        <w:shd w:val="clear" w:color="auto" w:fill="CCCCCC" w:themeFill="accent5" w:themeFillShade="CC"/>
      </w:tcPr>
    </w:tblStylePr>
    <w:tblStylePr w:type="lastRow">
      <w:rPr>
        <w:b/>
        <w:bCs/>
        <w:color w:val="CCCCCC"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FFF" w:themeFill="accent6" w:themeFillTint="3F"/>
      </w:tcPr>
    </w:tblStylePr>
    <w:tblStylePr w:type="band1Horz">
      <w:tblPr/>
      <w:tcPr>
        <w:shd w:val="clear" w:color="auto" w:fill="FFFFFF" w:themeFill="accent6" w:themeFillTint="33"/>
      </w:tcPr>
    </w:tblStylePr>
  </w:style>
  <w:style w:type="table" w:styleId="ColorfulShading">
    <w:name w:val="Colorful Shading"/>
    <w:basedOn w:val="TableNormal"/>
    <w:uiPriority w:val="71"/>
    <w:semiHidden/>
    <w:unhideWhenUsed/>
    <w:rsid w:val="00572222"/>
    <w:pPr>
      <w:spacing w:after="0" w:line="240" w:lineRule="auto"/>
    </w:pPr>
    <w:rPr>
      <w:color w:val="000000" w:themeColor="text1"/>
    </w:rPr>
    <w:tblPr>
      <w:tblStyleRowBandSize w:val="1"/>
      <w:tblStyleColBandSize w:val="1"/>
      <w:tblBorders>
        <w:top w:val="single" w:sz="24" w:space="0" w:color="FFD966"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FFD966"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572222"/>
    <w:pPr>
      <w:spacing w:after="0" w:line="240" w:lineRule="auto"/>
    </w:pPr>
    <w:rPr>
      <w:color w:val="000000" w:themeColor="text1"/>
    </w:rPr>
    <w:tblPr>
      <w:tblStyleRowBandSize w:val="1"/>
      <w:tblStyleColBandSize w:val="1"/>
      <w:tblBorders>
        <w:top w:val="single" w:sz="24" w:space="0" w:color="FFD966" w:themeColor="accent2"/>
        <w:left w:val="single" w:sz="4" w:space="0" w:color="4B1919" w:themeColor="accent1"/>
        <w:bottom w:val="single" w:sz="4" w:space="0" w:color="4B1919" w:themeColor="accent1"/>
        <w:right w:val="single" w:sz="4" w:space="0" w:color="4B1919" w:themeColor="accent1"/>
        <w:insideH w:val="single" w:sz="4" w:space="0" w:color="FFFFFF" w:themeColor="background1"/>
        <w:insideV w:val="single" w:sz="4" w:space="0" w:color="FFFFFF" w:themeColor="background1"/>
      </w:tblBorders>
    </w:tblPr>
    <w:tcPr>
      <w:shd w:val="clear" w:color="auto" w:fill="F5E0E0" w:themeFill="accent1" w:themeFillTint="19"/>
    </w:tcPr>
    <w:tblStylePr w:type="firstRow">
      <w:rPr>
        <w:b/>
        <w:bCs/>
      </w:rPr>
      <w:tblPr/>
      <w:tcPr>
        <w:tcBorders>
          <w:top w:val="nil"/>
          <w:left w:val="nil"/>
          <w:bottom w:val="single" w:sz="24" w:space="0" w:color="FFD966"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D0F0F" w:themeFill="accent1" w:themeFillShade="99"/>
      </w:tcPr>
    </w:tblStylePr>
    <w:tblStylePr w:type="firstCol">
      <w:rPr>
        <w:color w:val="FFFFFF" w:themeColor="background1"/>
      </w:rPr>
      <w:tblPr/>
      <w:tcPr>
        <w:tcBorders>
          <w:top w:val="nil"/>
          <w:left w:val="nil"/>
          <w:bottom w:val="nil"/>
          <w:right w:val="nil"/>
          <w:insideH w:val="single" w:sz="4" w:space="0" w:color="2D0F0F" w:themeColor="accent1" w:themeShade="99"/>
          <w:insideV w:val="nil"/>
        </w:tcBorders>
        <w:shd w:val="clear" w:color="auto" w:fill="2D0F0F"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D0F0F" w:themeFill="accent1" w:themeFillShade="99"/>
      </w:tcPr>
    </w:tblStylePr>
    <w:tblStylePr w:type="band1Vert">
      <w:tblPr/>
      <w:tcPr>
        <w:shd w:val="clear" w:color="auto" w:fill="D68484" w:themeFill="accent1" w:themeFillTint="66"/>
      </w:tcPr>
    </w:tblStylePr>
    <w:tblStylePr w:type="band1Horz">
      <w:tblPr/>
      <w:tcPr>
        <w:shd w:val="clear" w:color="auto" w:fill="CC6565"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572222"/>
    <w:pPr>
      <w:spacing w:after="0" w:line="240" w:lineRule="auto"/>
    </w:pPr>
    <w:rPr>
      <w:color w:val="000000" w:themeColor="text1"/>
    </w:rPr>
    <w:tblPr>
      <w:tblStyleRowBandSize w:val="1"/>
      <w:tblStyleColBandSize w:val="1"/>
      <w:tblBorders>
        <w:top w:val="single" w:sz="24" w:space="0" w:color="FFD966" w:themeColor="accent2"/>
        <w:left w:val="single" w:sz="4" w:space="0" w:color="FFD966" w:themeColor="accent2"/>
        <w:bottom w:val="single" w:sz="4" w:space="0" w:color="FFD966" w:themeColor="accent2"/>
        <w:right w:val="single" w:sz="4" w:space="0" w:color="FFD966" w:themeColor="accent2"/>
        <w:insideH w:val="single" w:sz="4" w:space="0" w:color="FFFFFF" w:themeColor="background1"/>
        <w:insideV w:val="single" w:sz="4" w:space="0" w:color="FFFFFF" w:themeColor="background1"/>
      </w:tblBorders>
    </w:tblPr>
    <w:tcPr>
      <w:shd w:val="clear" w:color="auto" w:fill="FFFBF0" w:themeFill="accent2" w:themeFillTint="19"/>
    </w:tcPr>
    <w:tblStylePr w:type="firstRow">
      <w:rPr>
        <w:b/>
        <w:bCs/>
      </w:rPr>
      <w:tblPr/>
      <w:tcPr>
        <w:tcBorders>
          <w:top w:val="nil"/>
          <w:left w:val="nil"/>
          <w:bottom w:val="single" w:sz="24" w:space="0" w:color="FFD966"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D6A000" w:themeFill="accent2" w:themeFillShade="99"/>
      </w:tcPr>
    </w:tblStylePr>
    <w:tblStylePr w:type="firstCol">
      <w:rPr>
        <w:color w:val="FFFFFF" w:themeColor="background1"/>
      </w:rPr>
      <w:tblPr/>
      <w:tcPr>
        <w:tcBorders>
          <w:top w:val="nil"/>
          <w:left w:val="nil"/>
          <w:bottom w:val="nil"/>
          <w:right w:val="nil"/>
          <w:insideH w:val="single" w:sz="4" w:space="0" w:color="D6A000" w:themeColor="accent2" w:themeShade="99"/>
          <w:insideV w:val="nil"/>
        </w:tcBorders>
        <w:shd w:val="clear" w:color="auto" w:fill="D6A000"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D6A000" w:themeFill="accent2" w:themeFillShade="99"/>
      </w:tcPr>
    </w:tblStylePr>
    <w:tblStylePr w:type="band1Vert">
      <w:tblPr/>
      <w:tcPr>
        <w:shd w:val="clear" w:color="auto" w:fill="FFEFC1" w:themeFill="accent2" w:themeFillTint="66"/>
      </w:tcPr>
    </w:tblStylePr>
    <w:tblStylePr w:type="band1Horz">
      <w:tblPr/>
      <w:tcPr>
        <w:shd w:val="clear" w:color="auto" w:fill="FFEBB2"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572222"/>
    <w:pPr>
      <w:spacing w:after="0" w:line="240" w:lineRule="auto"/>
    </w:pPr>
    <w:rPr>
      <w:color w:val="000000" w:themeColor="text1"/>
    </w:rPr>
    <w:tblPr>
      <w:tblStyleRowBandSize w:val="1"/>
      <w:tblStyleColBandSize w:val="1"/>
      <w:tblBorders>
        <w:top w:val="single" w:sz="24" w:space="0" w:color="3B3838" w:themeColor="accent4"/>
        <w:left w:val="single" w:sz="4" w:space="0" w:color="85CDC1" w:themeColor="accent3"/>
        <w:bottom w:val="single" w:sz="4" w:space="0" w:color="85CDC1" w:themeColor="accent3"/>
        <w:right w:val="single" w:sz="4" w:space="0" w:color="85CDC1" w:themeColor="accent3"/>
        <w:insideH w:val="single" w:sz="4" w:space="0" w:color="FFFFFF" w:themeColor="background1"/>
        <w:insideV w:val="single" w:sz="4" w:space="0" w:color="FFFFFF" w:themeColor="background1"/>
      </w:tblBorders>
    </w:tblPr>
    <w:tcPr>
      <w:shd w:val="clear" w:color="auto" w:fill="F2FAF8" w:themeFill="accent3" w:themeFillTint="19"/>
    </w:tcPr>
    <w:tblStylePr w:type="firstRow">
      <w:rPr>
        <w:b/>
        <w:bCs/>
      </w:rPr>
      <w:tblPr/>
      <w:tcPr>
        <w:tcBorders>
          <w:top w:val="nil"/>
          <w:left w:val="nil"/>
          <w:bottom w:val="single" w:sz="24" w:space="0" w:color="3B3838"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B8F81" w:themeFill="accent3" w:themeFillShade="99"/>
      </w:tcPr>
    </w:tblStylePr>
    <w:tblStylePr w:type="firstCol">
      <w:rPr>
        <w:color w:val="FFFFFF" w:themeColor="background1"/>
      </w:rPr>
      <w:tblPr/>
      <w:tcPr>
        <w:tcBorders>
          <w:top w:val="nil"/>
          <w:left w:val="nil"/>
          <w:bottom w:val="nil"/>
          <w:right w:val="nil"/>
          <w:insideH w:val="single" w:sz="4" w:space="0" w:color="3B8F81" w:themeColor="accent3" w:themeShade="99"/>
          <w:insideV w:val="nil"/>
        </w:tcBorders>
        <w:shd w:val="clear" w:color="auto" w:fill="3B8F81"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3B8F81" w:themeFill="accent3" w:themeFillShade="99"/>
      </w:tcPr>
    </w:tblStylePr>
    <w:tblStylePr w:type="band1Vert">
      <w:tblPr/>
      <w:tcPr>
        <w:shd w:val="clear" w:color="auto" w:fill="CEEBE6" w:themeFill="accent3" w:themeFillTint="66"/>
      </w:tcPr>
    </w:tblStylePr>
    <w:tblStylePr w:type="band1Horz">
      <w:tblPr/>
      <w:tcPr>
        <w:shd w:val="clear" w:color="auto" w:fill="C2E6E0" w:themeFill="accent3" w:themeFillTint="7F"/>
      </w:tcPr>
    </w:tblStylePr>
  </w:style>
  <w:style w:type="table" w:styleId="ColorfulShading-Accent4">
    <w:name w:val="Colorful Shading Accent 4"/>
    <w:basedOn w:val="TableNormal"/>
    <w:uiPriority w:val="71"/>
    <w:semiHidden/>
    <w:unhideWhenUsed/>
    <w:rsid w:val="00572222"/>
    <w:pPr>
      <w:spacing w:after="0" w:line="240" w:lineRule="auto"/>
    </w:pPr>
    <w:rPr>
      <w:color w:val="000000" w:themeColor="text1"/>
    </w:rPr>
    <w:tblPr>
      <w:tblStyleRowBandSize w:val="1"/>
      <w:tblStyleColBandSize w:val="1"/>
      <w:tblBorders>
        <w:top w:val="single" w:sz="24" w:space="0" w:color="85CDC1" w:themeColor="accent3"/>
        <w:left w:val="single" w:sz="4" w:space="0" w:color="3B3838" w:themeColor="accent4"/>
        <w:bottom w:val="single" w:sz="4" w:space="0" w:color="3B3838" w:themeColor="accent4"/>
        <w:right w:val="single" w:sz="4" w:space="0" w:color="3B3838" w:themeColor="accent4"/>
        <w:insideH w:val="single" w:sz="4" w:space="0" w:color="FFFFFF" w:themeColor="background1"/>
        <w:insideV w:val="single" w:sz="4" w:space="0" w:color="FFFFFF" w:themeColor="background1"/>
      </w:tblBorders>
    </w:tblPr>
    <w:tcPr>
      <w:shd w:val="clear" w:color="auto" w:fill="ECEBEB" w:themeFill="accent4" w:themeFillTint="19"/>
    </w:tcPr>
    <w:tblStylePr w:type="firstRow">
      <w:rPr>
        <w:b/>
        <w:bCs/>
      </w:rPr>
      <w:tblPr/>
      <w:tcPr>
        <w:tcBorders>
          <w:top w:val="nil"/>
          <w:left w:val="nil"/>
          <w:bottom w:val="single" w:sz="24" w:space="0" w:color="85CDC1"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32121" w:themeFill="accent4" w:themeFillShade="99"/>
      </w:tcPr>
    </w:tblStylePr>
    <w:tblStylePr w:type="firstCol">
      <w:rPr>
        <w:color w:val="FFFFFF" w:themeColor="background1"/>
      </w:rPr>
      <w:tblPr/>
      <w:tcPr>
        <w:tcBorders>
          <w:top w:val="nil"/>
          <w:left w:val="nil"/>
          <w:bottom w:val="nil"/>
          <w:right w:val="nil"/>
          <w:insideH w:val="single" w:sz="4" w:space="0" w:color="232121" w:themeColor="accent4" w:themeShade="99"/>
          <w:insideV w:val="nil"/>
        </w:tcBorders>
        <w:shd w:val="clear" w:color="auto" w:fill="232121"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232121" w:themeFill="accent4" w:themeFillShade="99"/>
      </w:tcPr>
    </w:tblStylePr>
    <w:tblStylePr w:type="band1Vert">
      <w:tblPr/>
      <w:tcPr>
        <w:shd w:val="clear" w:color="auto" w:fill="B2ADAD" w:themeFill="accent4" w:themeFillTint="66"/>
      </w:tcPr>
    </w:tblStylePr>
    <w:tblStylePr w:type="band1Horz">
      <w:tblPr/>
      <w:tcPr>
        <w:shd w:val="clear" w:color="auto" w:fill="9F9999"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572222"/>
    <w:pPr>
      <w:spacing w:after="0" w:line="240" w:lineRule="auto"/>
    </w:pPr>
    <w:rPr>
      <w:color w:val="000000" w:themeColor="text1"/>
    </w:rPr>
    <w:tblPr>
      <w:tblStyleRowBandSize w:val="1"/>
      <w:tblStyleColBandSize w:val="1"/>
      <w:tblBorders>
        <w:top w:val="single" w:sz="24" w:space="0" w:color="FFFFFF" w:themeColor="accent6"/>
        <w:left w:val="single" w:sz="4" w:space="0" w:color="FFFFFF" w:themeColor="accent5"/>
        <w:bottom w:val="single" w:sz="4" w:space="0" w:color="FFFFFF" w:themeColor="accent5"/>
        <w:right w:val="single" w:sz="4" w:space="0" w:color="FFFFFF" w:themeColor="accent5"/>
        <w:insideH w:val="single" w:sz="4" w:space="0" w:color="FFFFFF" w:themeColor="background1"/>
        <w:insideV w:val="single" w:sz="4" w:space="0" w:color="FFFFFF" w:themeColor="background1"/>
      </w:tblBorders>
    </w:tblPr>
    <w:tcPr>
      <w:shd w:val="clear" w:color="auto" w:fill="FFFFFF" w:themeFill="accent5" w:themeFillTint="19"/>
    </w:tcPr>
    <w:tblStylePr w:type="firstRow">
      <w:rPr>
        <w:b/>
        <w:bCs/>
      </w:rPr>
      <w:tblPr/>
      <w:tcPr>
        <w:tcBorders>
          <w:top w:val="nil"/>
          <w:left w:val="nil"/>
          <w:bottom w:val="single" w:sz="24" w:space="0" w:color="FFFFFF"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9999" w:themeFill="accent5" w:themeFillShade="99"/>
      </w:tcPr>
    </w:tblStylePr>
    <w:tblStylePr w:type="firstCol">
      <w:rPr>
        <w:color w:val="FFFFFF" w:themeColor="background1"/>
      </w:rPr>
      <w:tblPr/>
      <w:tcPr>
        <w:tcBorders>
          <w:top w:val="nil"/>
          <w:left w:val="nil"/>
          <w:bottom w:val="nil"/>
          <w:right w:val="nil"/>
          <w:insideH w:val="single" w:sz="4" w:space="0" w:color="999999" w:themeColor="accent5" w:themeShade="99"/>
          <w:insideV w:val="nil"/>
        </w:tcBorders>
        <w:shd w:val="clear" w:color="auto" w:fill="999999"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999999" w:themeFill="accent5" w:themeFillShade="99"/>
      </w:tcPr>
    </w:tblStylePr>
    <w:tblStylePr w:type="band1Vert">
      <w:tblPr/>
      <w:tcPr>
        <w:shd w:val="clear" w:color="auto" w:fill="FFFFFF" w:themeFill="accent5" w:themeFillTint="66"/>
      </w:tcPr>
    </w:tblStylePr>
    <w:tblStylePr w:type="band1Horz">
      <w:tblPr/>
      <w:tcPr>
        <w:shd w:val="clear" w:color="auto" w:fill="FFFFFF"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572222"/>
    <w:pPr>
      <w:spacing w:after="0" w:line="240" w:lineRule="auto"/>
    </w:pPr>
    <w:rPr>
      <w:color w:val="000000" w:themeColor="text1"/>
    </w:rPr>
    <w:tblPr>
      <w:tblStyleRowBandSize w:val="1"/>
      <w:tblStyleColBandSize w:val="1"/>
      <w:tblBorders>
        <w:top w:val="single" w:sz="24" w:space="0" w:color="FFFFFF" w:themeColor="accent5"/>
        <w:left w:val="single" w:sz="4" w:space="0" w:color="FFFFFF" w:themeColor="accent6"/>
        <w:bottom w:val="single" w:sz="4" w:space="0" w:color="FFFFFF" w:themeColor="accent6"/>
        <w:right w:val="single" w:sz="4" w:space="0" w:color="FFFFFF" w:themeColor="accent6"/>
        <w:insideH w:val="single" w:sz="4" w:space="0" w:color="FFFFFF" w:themeColor="background1"/>
        <w:insideV w:val="single" w:sz="4" w:space="0" w:color="FFFFFF" w:themeColor="background1"/>
      </w:tblBorders>
    </w:tblPr>
    <w:tcPr>
      <w:shd w:val="clear" w:color="auto" w:fill="FFFFFF" w:themeFill="accent6" w:themeFillTint="19"/>
    </w:tcPr>
    <w:tblStylePr w:type="firstRow">
      <w:rPr>
        <w:b/>
        <w:bCs/>
      </w:rPr>
      <w:tblPr/>
      <w:tcPr>
        <w:tcBorders>
          <w:top w:val="nil"/>
          <w:left w:val="nil"/>
          <w:bottom w:val="single" w:sz="24" w:space="0" w:color="FFFFFF"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9999" w:themeFill="accent6" w:themeFillShade="99"/>
      </w:tcPr>
    </w:tblStylePr>
    <w:tblStylePr w:type="firstCol">
      <w:rPr>
        <w:color w:val="FFFFFF" w:themeColor="background1"/>
      </w:rPr>
      <w:tblPr/>
      <w:tcPr>
        <w:tcBorders>
          <w:top w:val="nil"/>
          <w:left w:val="nil"/>
          <w:bottom w:val="nil"/>
          <w:right w:val="nil"/>
          <w:insideH w:val="single" w:sz="4" w:space="0" w:color="999999" w:themeColor="accent6" w:themeShade="99"/>
          <w:insideV w:val="nil"/>
        </w:tcBorders>
        <w:shd w:val="clear" w:color="auto" w:fill="999999"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999999" w:themeFill="accent6" w:themeFillShade="99"/>
      </w:tcPr>
    </w:tblStylePr>
    <w:tblStylePr w:type="band1Vert">
      <w:tblPr/>
      <w:tcPr>
        <w:shd w:val="clear" w:color="auto" w:fill="FFFFFF" w:themeFill="accent6" w:themeFillTint="66"/>
      </w:tcPr>
    </w:tblStylePr>
    <w:tblStylePr w:type="band1Horz">
      <w:tblPr/>
      <w:tcPr>
        <w:shd w:val="clear" w:color="auto" w:fill="FFFFFF"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sid w:val="00572222"/>
    <w:rPr>
      <w:sz w:val="22"/>
      <w:szCs w:val="16"/>
    </w:rPr>
  </w:style>
  <w:style w:type="paragraph" w:styleId="CommentText">
    <w:name w:val="annotation text"/>
    <w:basedOn w:val="Normal"/>
    <w:link w:val="CommentTextChar"/>
    <w:uiPriority w:val="99"/>
    <w:semiHidden/>
    <w:unhideWhenUsed/>
    <w:rsid w:val="00572222"/>
    <w:pPr>
      <w:spacing w:line="240" w:lineRule="auto"/>
    </w:pPr>
  </w:style>
  <w:style w:type="character" w:customStyle="1" w:styleId="CommentTextChar">
    <w:name w:val="Comment Text Char"/>
    <w:basedOn w:val="DefaultParagraphFont"/>
    <w:link w:val="CommentText"/>
    <w:uiPriority w:val="99"/>
    <w:semiHidden/>
    <w:rsid w:val="00572222"/>
    <w:rPr>
      <w:kern w:val="16"/>
      <w:sz w:val="22"/>
      <w14:ligatures w14:val="standardContextual"/>
      <w14:numForm w14:val="oldStyle"/>
      <w14:numSpacing w14:val="proportional"/>
      <w14:cntxtAlts/>
    </w:rPr>
  </w:style>
  <w:style w:type="paragraph" w:styleId="CommentSubject">
    <w:name w:val="annotation subject"/>
    <w:basedOn w:val="CommentText"/>
    <w:next w:val="CommentText"/>
    <w:link w:val="CommentSubjectChar"/>
    <w:uiPriority w:val="99"/>
    <w:semiHidden/>
    <w:unhideWhenUsed/>
    <w:rsid w:val="00572222"/>
    <w:rPr>
      <w:b/>
      <w:bCs/>
    </w:rPr>
  </w:style>
  <w:style w:type="character" w:customStyle="1" w:styleId="CommentSubjectChar">
    <w:name w:val="Comment Subject Char"/>
    <w:basedOn w:val="CommentTextChar"/>
    <w:link w:val="CommentSubject"/>
    <w:uiPriority w:val="99"/>
    <w:semiHidden/>
    <w:rsid w:val="00572222"/>
    <w:rPr>
      <w:b/>
      <w:bCs/>
      <w:kern w:val="16"/>
      <w:sz w:val="22"/>
      <w14:ligatures w14:val="standardContextual"/>
      <w14:numForm w14:val="oldStyle"/>
      <w14:numSpacing w14:val="proportional"/>
      <w14:cntxtAlts/>
    </w:rPr>
  </w:style>
  <w:style w:type="table" w:styleId="DarkList">
    <w:name w:val="Dark List"/>
    <w:basedOn w:val="TableNormal"/>
    <w:uiPriority w:val="70"/>
    <w:semiHidden/>
    <w:unhideWhenUsed/>
    <w:rsid w:val="00572222"/>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572222"/>
    <w:pPr>
      <w:spacing w:after="0" w:line="240" w:lineRule="auto"/>
    </w:pPr>
    <w:rPr>
      <w:color w:val="FFFFFF" w:themeColor="background1"/>
    </w:rPr>
    <w:tblPr>
      <w:tblStyleRowBandSize w:val="1"/>
      <w:tblStyleColBandSize w:val="1"/>
    </w:tblPr>
    <w:tcPr>
      <w:shd w:val="clear" w:color="auto" w:fill="4B1919"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50C0C"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81212"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81212" w:themeFill="accent1" w:themeFillShade="BF"/>
      </w:tcPr>
    </w:tblStylePr>
    <w:tblStylePr w:type="band1Vert">
      <w:tblPr/>
      <w:tcPr>
        <w:tcBorders>
          <w:top w:val="nil"/>
          <w:left w:val="nil"/>
          <w:bottom w:val="nil"/>
          <w:right w:val="nil"/>
          <w:insideH w:val="nil"/>
          <w:insideV w:val="nil"/>
        </w:tcBorders>
        <w:shd w:val="clear" w:color="auto" w:fill="381212" w:themeFill="accent1" w:themeFillShade="BF"/>
      </w:tcPr>
    </w:tblStylePr>
    <w:tblStylePr w:type="band1Horz">
      <w:tblPr/>
      <w:tcPr>
        <w:tcBorders>
          <w:top w:val="nil"/>
          <w:left w:val="nil"/>
          <w:bottom w:val="nil"/>
          <w:right w:val="nil"/>
          <w:insideH w:val="nil"/>
          <w:insideV w:val="nil"/>
        </w:tcBorders>
        <w:shd w:val="clear" w:color="auto" w:fill="381212" w:themeFill="accent1" w:themeFillShade="BF"/>
      </w:tcPr>
    </w:tblStylePr>
  </w:style>
  <w:style w:type="table" w:styleId="DarkList-Accent2">
    <w:name w:val="Dark List Accent 2"/>
    <w:basedOn w:val="TableNormal"/>
    <w:uiPriority w:val="70"/>
    <w:semiHidden/>
    <w:unhideWhenUsed/>
    <w:rsid w:val="00572222"/>
    <w:pPr>
      <w:spacing w:after="0" w:line="240" w:lineRule="auto"/>
    </w:pPr>
    <w:rPr>
      <w:color w:val="FFFFFF" w:themeColor="background1"/>
    </w:rPr>
    <w:tblPr>
      <w:tblStyleRowBandSize w:val="1"/>
      <w:tblStyleColBandSize w:val="1"/>
    </w:tblPr>
    <w:tcPr>
      <w:shd w:val="clear" w:color="auto" w:fill="FFD966"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B18500"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FFC20C"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FFC20C" w:themeFill="accent2" w:themeFillShade="BF"/>
      </w:tcPr>
    </w:tblStylePr>
    <w:tblStylePr w:type="band1Vert">
      <w:tblPr/>
      <w:tcPr>
        <w:tcBorders>
          <w:top w:val="nil"/>
          <w:left w:val="nil"/>
          <w:bottom w:val="nil"/>
          <w:right w:val="nil"/>
          <w:insideH w:val="nil"/>
          <w:insideV w:val="nil"/>
        </w:tcBorders>
        <w:shd w:val="clear" w:color="auto" w:fill="FFC20C" w:themeFill="accent2" w:themeFillShade="BF"/>
      </w:tcPr>
    </w:tblStylePr>
    <w:tblStylePr w:type="band1Horz">
      <w:tblPr/>
      <w:tcPr>
        <w:tcBorders>
          <w:top w:val="nil"/>
          <w:left w:val="nil"/>
          <w:bottom w:val="nil"/>
          <w:right w:val="nil"/>
          <w:insideH w:val="nil"/>
          <w:insideV w:val="nil"/>
        </w:tcBorders>
        <w:shd w:val="clear" w:color="auto" w:fill="FFC20C" w:themeFill="accent2" w:themeFillShade="BF"/>
      </w:tcPr>
    </w:tblStylePr>
  </w:style>
  <w:style w:type="table" w:styleId="DarkList-Accent3">
    <w:name w:val="Dark List Accent 3"/>
    <w:basedOn w:val="TableNormal"/>
    <w:uiPriority w:val="70"/>
    <w:semiHidden/>
    <w:unhideWhenUsed/>
    <w:rsid w:val="00572222"/>
    <w:pPr>
      <w:spacing w:after="0" w:line="240" w:lineRule="auto"/>
    </w:pPr>
    <w:rPr>
      <w:color w:val="FFFFFF" w:themeColor="background1"/>
    </w:rPr>
    <w:tblPr>
      <w:tblStyleRowBandSize w:val="1"/>
      <w:tblStyleColBandSize w:val="1"/>
    </w:tblPr>
    <w:tcPr>
      <w:shd w:val="clear" w:color="auto" w:fill="85CDC1"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1776B"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49B3A1"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49B3A1" w:themeFill="accent3" w:themeFillShade="BF"/>
      </w:tcPr>
    </w:tblStylePr>
    <w:tblStylePr w:type="band1Vert">
      <w:tblPr/>
      <w:tcPr>
        <w:tcBorders>
          <w:top w:val="nil"/>
          <w:left w:val="nil"/>
          <w:bottom w:val="nil"/>
          <w:right w:val="nil"/>
          <w:insideH w:val="nil"/>
          <w:insideV w:val="nil"/>
        </w:tcBorders>
        <w:shd w:val="clear" w:color="auto" w:fill="49B3A1" w:themeFill="accent3" w:themeFillShade="BF"/>
      </w:tcPr>
    </w:tblStylePr>
    <w:tblStylePr w:type="band1Horz">
      <w:tblPr/>
      <w:tcPr>
        <w:tcBorders>
          <w:top w:val="nil"/>
          <w:left w:val="nil"/>
          <w:bottom w:val="nil"/>
          <w:right w:val="nil"/>
          <w:insideH w:val="nil"/>
          <w:insideV w:val="nil"/>
        </w:tcBorders>
        <w:shd w:val="clear" w:color="auto" w:fill="49B3A1" w:themeFill="accent3" w:themeFillShade="BF"/>
      </w:tcPr>
    </w:tblStylePr>
  </w:style>
  <w:style w:type="table" w:styleId="DarkList-Accent4">
    <w:name w:val="Dark List Accent 4"/>
    <w:basedOn w:val="TableNormal"/>
    <w:uiPriority w:val="70"/>
    <w:semiHidden/>
    <w:unhideWhenUsed/>
    <w:rsid w:val="00572222"/>
    <w:pPr>
      <w:spacing w:after="0" w:line="240" w:lineRule="auto"/>
    </w:pPr>
    <w:rPr>
      <w:color w:val="FFFFFF" w:themeColor="background1"/>
    </w:rPr>
    <w:tblPr>
      <w:tblStyleRowBandSize w:val="1"/>
      <w:tblStyleColBandSize w:val="1"/>
    </w:tblPr>
    <w:tcPr>
      <w:shd w:val="clear" w:color="auto" w:fill="3B3838"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D1B1B"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2C2A2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2C2A2A" w:themeFill="accent4" w:themeFillShade="BF"/>
      </w:tcPr>
    </w:tblStylePr>
    <w:tblStylePr w:type="band1Vert">
      <w:tblPr/>
      <w:tcPr>
        <w:tcBorders>
          <w:top w:val="nil"/>
          <w:left w:val="nil"/>
          <w:bottom w:val="nil"/>
          <w:right w:val="nil"/>
          <w:insideH w:val="nil"/>
          <w:insideV w:val="nil"/>
        </w:tcBorders>
        <w:shd w:val="clear" w:color="auto" w:fill="2C2A2A" w:themeFill="accent4" w:themeFillShade="BF"/>
      </w:tcPr>
    </w:tblStylePr>
    <w:tblStylePr w:type="band1Horz">
      <w:tblPr/>
      <w:tcPr>
        <w:tcBorders>
          <w:top w:val="nil"/>
          <w:left w:val="nil"/>
          <w:bottom w:val="nil"/>
          <w:right w:val="nil"/>
          <w:insideH w:val="nil"/>
          <w:insideV w:val="nil"/>
        </w:tcBorders>
        <w:shd w:val="clear" w:color="auto" w:fill="2C2A2A" w:themeFill="accent4" w:themeFillShade="BF"/>
      </w:tcPr>
    </w:tblStylePr>
  </w:style>
  <w:style w:type="table" w:styleId="DarkList-Accent5">
    <w:name w:val="Dark List Accent 5"/>
    <w:basedOn w:val="TableNormal"/>
    <w:uiPriority w:val="70"/>
    <w:semiHidden/>
    <w:unhideWhenUsed/>
    <w:rsid w:val="00572222"/>
    <w:pPr>
      <w:spacing w:after="0" w:line="240" w:lineRule="auto"/>
    </w:pPr>
    <w:rPr>
      <w:color w:val="FFFFFF" w:themeColor="background1"/>
    </w:rPr>
    <w:tblPr>
      <w:tblStyleRowBandSize w:val="1"/>
      <w:tblStyleColBandSize w:val="1"/>
    </w:tblPr>
    <w:tcPr>
      <w:shd w:val="clear" w:color="auto" w:fill="FFFFFF"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7F7F"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BFBFBF"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BFBFBF" w:themeFill="accent5" w:themeFillShade="BF"/>
      </w:tcPr>
    </w:tblStylePr>
    <w:tblStylePr w:type="band1Vert">
      <w:tblPr/>
      <w:tcPr>
        <w:tcBorders>
          <w:top w:val="nil"/>
          <w:left w:val="nil"/>
          <w:bottom w:val="nil"/>
          <w:right w:val="nil"/>
          <w:insideH w:val="nil"/>
          <w:insideV w:val="nil"/>
        </w:tcBorders>
        <w:shd w:val="clear" w:color="auto" w:fill="BFBFBF" w:themeFill="accent5" w:themeFillShade="BF"/>
      </w:tcPr>
    </w:tblStylePr>
    <w:tblStylePr w:type="band1Horz">
      <w:tblPr/>
      <w:tcPr>
        <w:tcBorders>
          <w:top w:val="nil"/>
          <w:left w:val="nil"/>
          <w:bottom w:val="nil"/>
          <w:right w:val="nil"/>
          <w:insideH w:val="nil"/>
          <w:insideV w:val="nil"/>
        </w:tcBorders>
        <w:shd w:val="clear" w:color="auto" w:fill="BFBFBF" w:themeFill="accent5" w:themeFillShade="BF"/>
      </w:tcPr>
    </w:tblStylePr>
  </w:style>
  <w:style w:type="table" w:styleId="DarkList-Accent6">
    <w:name w:val="Dark List Accent 6"/>
    <w:basedOn w:val="TableNormal"/>
    <w:uiPriority w:val="70"/>
    <w:semiHidden/>
    <w:unhideWhenUsed/>
    <w:rsid w:val="00572222"/>
    <w:pPr>
      <w:spacing w:after="0" w:line="240" w:lineRule="auto"/>
    </w:pPr>
    <w:rPr>
      <w:color w:val="FFFFFF" w:themeColor="background1"/>
    </w:rPr>
    <w:tblPr>
      <w:tblStyleRowBandSize w:val="1"/>
      <w:tblStyleColBandSize w:val="1"/>
    </w:tblPr>
    <w:tcPr>
      <w:shd w:val="clear" w:color="auto" w:fill="FFFFFF"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7F7F"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BFBFBF"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BFBFBF" w:themeFill="accent6" w:themeFillShade="BF"/>
      </w:tcPr>
    </w:tblStylePr>
    <w:tblStylePr w:type="band1Vert">
      <w:tblPr/>
      <w:tcPr>
        <w:tcBorders>
          <w:top w:val="nil"/>
          <w:left w:val="nil"/>
          <w:bottom w:val="nil"/>
          <w:right w:val="nil"/>
          <w:insideH w:val="nil"/>
          <w:insideV w:val="nil"/>
        </w:tcBorders>
        <w:shd w:val="clear" w:color="auto" w:fill="BFBFBF" w:themeFill="accent6" w:themeFillShade="BF"/>
      </w:tcPr>
    </w:tblStylePr>
    <w:tblStylePr w:type="band1Horz">
      <w:tblPr/>
      <w:tcPr>
        <w:tcBorders>
          <w:top w:val="nil"/>
          <w:left w:val="nil"/>
          <w:bottom w:val="nil"/>
          <w:right w:val="nil"/>
          <w:insideH w:val="nil"/>
          <w:insideV w:val="nil"/>
        </w:tcBorders>
        <w:shd w:val="clear" w:color="auto" w:fill="BFBFBF" w:themeFill="accent6" w:themeFillShade="BF"/>
      </w:tcPr>
    </w:tblStylePr>
  </w:style>
  <w:style w:type="paragraph" w:styleId="DocumentMap">
    <w:name w:val="Document Map"/>
    <w:basedOn w:val="Normal"/>
    <w:link w:val="DocumentMapChar"/>
    <w:uiPriority w:val="99"/>
    <w:semiHidden/>
    <w:unhideWhenUsed/>
    <w:rsid w:val="00572222"/>
    <w:pPr>
      <w:spacing w:after="0" w:line="240" w:lineRule="auto"/>
    </w:pPr>
    <w:rPr>
      <w:rFonts w:ascii="Segoe UI" w:hAnsi="Segoe UI" w:cs="Segoe UI"/>
      <w:szCs w:val="16"/>
    </w:rPr>
  </w:style>
  <w:style w:type="character" w:customStyle="1" w:styleId="DocumentMapChar">
    <w:name w:val="Document Map Char"/>
    <w:basedOn w:val="DefaultParagraphFont"/>
    <w:link w:val="DocumentMap"/>
    <w:uiPriority w:val="99"/>
    <w:semiHidden/>
    <w:rsid w:val="00572222"/>
    <w:rPr>
      <w:rFonts w:ascii="Segoe UI" w:hAnsi="Segoe UI" w:cs="Segoe UI"/>
      <w:kern w:val="16"/>
      <w:sz w:val="22"/>
      <w:szCs w:val="16"/>
      <w14:ligatures w14:val="standardContextual"/>
      <w14:numForm w14:val="oldStyle"/>
      <w14:numSpacing w14:val="proportional"/>
      <w14:cntxtAlts/>
    </w:rPr>
  </w:style>
  <w:style w:type="paragraph" w:styleId="E-mailSignature">
    <w:name w:val="E-mail Signature"/>
    <w:basedOn w:val="Normal"/>
    <w:link w:val="E-mailSignatureChar"/>
    <w:uiPriority w:val="99"/>
    <w:semiHidden/>
    <w:unhideWhenUsed/>
    <w:rsid w:val="00572222"/>
    <w:pPr>
      <w:spacing w:after="0" w:line="240" w:lineRule="auto"/>
    </w:pPr>
  </w:style>
  <w:style w:type="character" w:customStyle="1" w:styleId="E-mailSignatureChar">
    <w:name w:val="E-mail Signature Char"/>
    <w:basedOn w:val="DefaultParagraphFont"/>
    <w:link w:val="E-mailSignature"/>
    <w:uiPriority w:val="99"/>
    <w:semiHidden/>
    <w:rsid w:val="00572222"/>
    <w:rPr>
      <w:kern w:val="16"/>
      <w:sz w:val="22"/>
      <w14:ligatures w14:val="standardContextual"/>
      <w14:numForm w14:val="oldStyle"/>
      <w14:numSpacing w14:val="proportional"/>
      <w14:cntxtAlts/>
    </w:rPr>
  </w:style>
  <w:style w:type="character" w:styleId="Emphasis">
    <w:name w:val="Emphasis"/>
    <w:basedOn w:val="DefaultParagraphFont"/>
    <w:uiPriority w:val="20"/>
    <w:semiHidden/>
    <w:qFormat/>
    <w:rsid w:val="00572222"/>
    <w:rPr>
      <w:i/>
      <w:iCs/>
      <w:sz w:val="22"/>
    </w:rPr>
  </w:style>
  <w:style w:type="character" w:styleId="EndnoteReference">
    <w:name w:val="endnote reference"/>
    <w:basedOn w:val="DefaultParagraphFont"/>
    <w:uiPriority w:val="99"/>
    <w:semiHidden/>
    <w:unhideWhenUsed/>
    <w:rsid w:val="00572222"/>
    <w:rPr>
      <w:sz w:val="22"/>
      <w:vertAlign w:val="superscript"/>
    </w:rPr>
  </w:style>
  <w:style w:type="paragraph" w:styleId="EndnoteText">
    <w:name w:val="endnote text"/>
    <w:basedOn w:val="Normal"/>
    <w:link w:val="EndnoteTextChar"/>
    <w:uiPriority w:val="99"/>
    <w:semiHidden/>
    <w:unhideWhenUsed/>
    <w:rsid w:val="00572222"/>
    <w:pPr>
      <w:spacing w:after="0" w:line="240" w:lineRule="auto"/>
    </w:pPr>
  </w:style>
  <w:style w:type="character" w:customStyle="1" w:styleId="EndnoteTextChar">
    <w:name w:val="Endnote Text Char"/>
    <w:basedOn w:val="DefaultParagraphFont"/>
    <w:link w:val="EndnoteText"/>
    <w:uiPriority w:val="99"/>
    <w:semiHidden/>
    <w:rsid w:val="00572222"/>
    <w:rPr>
      <w:kern w:val="16"/>
      <w:sz w:val="22"/>
      <w14:ligatures w14:val="standardContextual"/>
      <w14:numForm w14:val="oldStyle"/>
      <w14:numSpacing w14:val="proportional"/>
      <w14:cntxtAlts/>
    </w:rPr>
  </w:style>
  <w:style w:type="paragraph" w:styleId="EnvelopeAddress">
    <w:name w:val="envelope address"/>
    <w:basedOn w:val="Normal"/>
    <w:uiPriority w:val="99"/>
    <w:semiHidden/>
    <w:unhideWhenUsed/>
    <w:rsid w:val="00572222"/>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572222"/>
    <w:pPr>
      <w:spacing w:after="0" w:line="240" w:lineRule="auto"/>
    </w:pPr>
    <w:rPr>
      <w:rFonts w:asciiTheme="majorHAnsi" w:eastAsiaTheme="majorEastAsia" w:hAnsiTheme="majorHAnsi" w:cstheme="majorBidi"/>
    </w:rPr>
  </w:style>
  <w:style w:type="character" w:styleId="FollowedHyperlink">
    <w:name w:val="FollowedHyperlink"/>
    <w:basedOn w:val="DefaultParagraphFont"/>
    <w:uiPriority w:val="99"/>
    <w:semiHidden/>
    <w:unhideWhenUsed/>
    <w:rsid w:val="000F51EC"/>
    <w:rPr>
      <w:color w:val="B38600" w:themeColor="accent2" w:themeShade="80"/>
      <w:sz w:val="22"/>
      <w:u w:val="single"/>
    </w:rPr>
  </w:style>
  <w:style w:type="character" w:styleId="FootnoteReference">
    <w:name w:val="footnote reference"/>
    <w:basedOn w:val="DefaultParagraphFont"/>
    <w:uiPriority w:val="99"/>
    <w:semiHidden/>
    <w:unhideWhenUsed/>
    <w:rsid w:val="00572222"/>
    <w:rPr>
      <w:sz w:val="22"/>
      <w:vertAlign w:val="superscript"/>
    </w:rPr>
  </w:style>
  <w:style w:type="paragraph" w:styleId="FootnoteText">
    <w:name w:val="footnote text"/>
    <w:basedOn w:val="Normal"/>
    <w:link w:val="FootnoteTextChar"/>
    <w:uiPriority w:val="99"/>
    <w:semiHidden/>
    <w:unhideWhenUsed/>
    <w:rsid w:val="00572222"/>
    <w:pPr>
      <w:spacing w:after="0" w:line="240" w:lineRule="auto"/>
    </w:pPr>
  </w:style>
  <w:style w:type="character" w:customStyle="1" w:styleId="FootnoteTextChar">
    <w:name w:val="Footnote Text Char"/>
    <w:basedOn w:val="DefaultParagraphFont"/>
    <w:link w:val="FootnoteText"/>
    <w:uiPriority w:val="99"/>
    <w:semiHidden/>
    <w:rsid w:val="00572222"/>
    <w:rPr>
      <w:kern w:val="16"/>
      <w:sz w:val="22"/>
      <w14:ligatures w14:val="standardContextual"/>
      <w14:numForm w14:val="oldStyle"/>
      <w14:numSpacing w14:val="proportional"/>
      <w14:cntxtAlts/>
    </w:rPr>
  </w:style>
  <w:style w:type="table" w:styleId="GridTable1Light">
    <w:name w:val="Grid Table 1 Light"/>
    <w:basedOn w:val="TableNormal"/>
    <w:uiPriority w:val="46"/>
    <w:rsid w:val="0057222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572222"/>
    <w:pPr>
      <w:spacing w:after="0" w:line="240" w:lineRule="auto"/>
    </w:pPr>
    <w:tblPr>
      <w:tblStyleRowBandSize w:val="1"/>
      <w:tblStyleColBandSize w:val="1"/>
      <w:tblBorders>
        <w:top w:val="single" w:sz="4" w:space="0" w:color="D68484" w:themeColor="accent1" w:themeTint="66"/>
        <w:left w:val="single" w:sz="4" w:space="0" w:color="D68484" w:themeColor="accent1" w:themeTint="66"/>
        <w:bottom w:val="single" w:sz="4" w:space="0" w:color="D68484" w:themeColor="accent1" w:themeTint="66"/>
        <w:right w:val="single" w:sz="4" w:space="0" w:color="D68484" w:themeColor="accent1" w:themeTint="66"/>
        <w:insideH w:val="single" w:sz="4" w:space="0" w:color="D68484" w:themeColor="accent1" w:themeTint="66"/>
        <w:insideV w:val="single" w:sz="4" w:space="0" w:color="D68484" w:themeColor="accent1" w:themeTint="66"/>
      </w:tblBorders>
    </w:tblPr>
    <w:tblStylePr w:type="firstRow">
      <w:rPr>
        <w:b/>
        <w:bCs/>
      </w:rPr>
      <w:tblPr/>
      <w:tcPr>
        <w:tcBorders>
          <w:bottom w:val="single" w:sz="12" w:space="0" w:color="C14646" w:themeColor="accent1" w:themeTint="99"/>
        </w:tcBorders>
      </w:tcPr>
    </w:tblStylePr>
    <w:tblStylePr w:type="lastRow">
      <w:rPr>
        <w:b/>
        <w:bCs/>
      </w:rPr>
      <w:tblPr/>
      <w:tcPr>
        <w:tcBorders>
          <w:top w:val="double" w:sz="2" w:space="0" w:color="C14646"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572222"/>
    <w:pPr>
      <w:spacing w:after="0" w:line="240" w:lineRule="auto"/>
    </w:pPr>
    <w:tblPr>
      <w:tblStyleRowBandSize w:val="1"/>
      <w:tblStyleColBandSize w:val="1"/>
      <w:tblBorders>
        <w:top w:val="single" w:sz="4" w:space="0" w:color="FFEFC1" w:themeColor="accent2" w:themeTint="66"/>
        <w:left w:val="single" w:sz="4" w:space="0" w:color="FFEFC1" w:themeColor="accent2" w:themeTint="66"/>
        <w:bottom w:val="single" w:sz="4" w:space="0" w:color="FFEFC1" w:themeColor="accent2" w:themeTint="66"/>
        <w:right w:val="single" w:sz="4" w:space="0" w:color="FFEFC1" w:themeColor="accent2" w:themeTint="66"/>
        <w:insideH w:val="single" w:sz="4" w:space="0" w:color="FFEFC1" w:themeColor="accent2" w:themeTint="66"/>
        <w:insideV w:val="single" w:sz="4" w:space="0" w:color="FFEFC1" w:themeColor="accent2" w:themeTint="66"/>
      </w:tblBorders>
    </w:tblPr>
    <w:tblStylePr w:type="firstRow">
      <w:rPr>
        <w:b/>
        <w:bCs/>
      </w:rPr>
      <w:tblPr/>
      <w:tcPr>
        <w:tcBorders>
          <w:bottom w:val="single" w:sz="12" w:space="0" w:color="FFE7A3" w:themeColor="accent2" w:themeTint="99"/>
        </w:tcBorders>
      </w:tcPr>
    </w:tblStylePr>
    <w:tblStylePr w:type="lastRow">
      <w:rPr>
        <w:b/>
        <w:bCs/>
      </w:rPr>
      <w:tblPr/>
      <w:tcPr>
        <w:tcBorders>
          <w:top w:val="double" w:sz="2" w:space="0" w:color="FFE7A3"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572222"/>
    <w:pPr>
      <w:spacing w:after="0" w:line="240" w:lineRule="auto"/>
    </w:pPr>
    <w:tblPr>
      <w:tblStyleRowBandSize w:val="1"/>
      <w:tblStyleColBandSize w:val="1"/>
      <w:tblBorders>
        <w:top w:val="single" w:sz="4" w:space="0" w:color="CEEBE6" w:themeColor="accent3" w:themeTint="66"/>
        <w:left w:val="single" w:sz="4" w:space="0" w:color="CEEBE6" w:themeColor="accent3" w:themeTint="66"/>
        <w:bottom w:val="single" w:sz="4" w:space="0" w:color="CEEBE6" w:themeColor="accent3" w:themeTint="66"/>
        <w:right w:val="single" w:sz="4" w:space="0" w:color="CEEBE6" w:themeColor="accent3" w:themeTint="66"/>
        <w:insideH w:val="single" w:sz="4" w:space="0" w:color="CEEBE6" w:themeColor="accent3" w:themeTint="66"/>
        <w:insideV w:val="single" w:sz="4" w:space="0" w:color="CEEBE6" w:themeColor="accent3" w:themeTint="66"/>
      </w:tblBorders>
    </w:tblPr>
    <w:tblStylePr w:type="firstRow">
      <w:rPr>
        <w:b/>
        <w:bCs/>
      </w:rPr>
      <w:tblPr/>
      <w:tcPr>
        <w:tcBorders>
          <w:bottom w:val="single" w:sz="12" w:space="0" w:color="B5E1D9" w:themeColor="accent3" w:themeTint="99"/>
        </w:tcBorders>
      </w:tcPr>
    </w:tblStylePr>
    <w:tblStylePr w:type="lastRow">
      <w:rPr>
        <w:b/>
        <w:bCs/>
      </w:rPr>
      <w:tblPr/>
      <w:tcPr>
        <w:tcBorders>
          <w:top w:val="double" w:sz="2" w:space="0" w:color="B5E1D9"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572222"/>
    <w:pPr>
      <w:spacing w:after="0" w:line="240" w:lineRule="auto"/>
    </w:pPr>
    <w:tblPr>
      <w:tblStyleRowBandSize w:val="1"/>
      <w:tblStyleColBandSize w:val="1"/>
      <w:tblBorders>
        <w:top w:val="single" w:sz="4" w:space="0" w:color="B2ADAD" w:themeColor="accent4" w:themeTint="66"/>
        <w:left w:val="single" w:sz="4" w:space="0" w:color="B2ADAD" w:themeColor="accent4" w:themeTint="66"/>
        <w:bottom w:val="single" w:sz="4" w:space="0" w:color="B2ADAD" w:themeColor="accent4" w:themeTint="66"/>
        <w:right w:val="single" w:sz="4" w:space="0" w:color="B2ADAD" w:themeColor="accent4" w:themeTint="66"/>
        <w:insideH w:val="single" w:sz="4" w:space="0" w:color="B2ADAD" w:themeColor="accent4" w:themeTint="66"/>
        <w:insideV w:val="single" w:sz="4" w:space="0" w:color="B2ADAD" w:themeColor="accent4" w:themeTint="66"/>
      </w:tblBorders>
    </w:tblPr>
    <w:tblStylePr w:type="firstRow">
      <w:rPr>
        <w:b/>
        <w:bCs/>
      </w:rPr>
      <w:tblPr/>
      <w:tcPr>
        <w:tcBorders>
          <w:bottom w:val="single" w:sz="12" w:space="0" w:color="8B8585" w:themeColor="accent4" w:themeTint="99"/>
        </w:tcBorders>
      </w:tcPr>
    </w:tblStylePr>
    <w:tblStylePr w:type="lastRow">
      <w:rPr>
        <w:b/>
        <w:bCs/>
      </w:rPr>
      <w:tblPr/>
      <w:tcPr>
        <w:tcBorders>
          <w:top w:val="double" w:sz="2" w:space="0" w:color="8B8585"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572222"/>
    <w:pPr>
      <w:spacing w:after="0" w:line="240" w:lineRule="auto"/>
    </w:pPr>
    <w:tblPr>
      <w:tblStyleRowBandSize w:val="1"/>
      <w:tblStyleColBandSize w:val="1"/>
      <w:tblBorders>
        <w:top w:val="single" w:sz="4" w:space="0" w:color="FFFFFF" w:themeColor="accent5" w:themeTint="66"/>
        <w:left w:val="single" w:sz="4" w:space="0" w:color="FFFFFF" w:themeColor="accent5" w:themeTint="66"/>
        <w:bottom w:val="single" w:sz="4" w:space="0" w:color="FFFFFF" w:themeColor="accent5" w:themeTint="66"/>
        <w:right w:val="single" w:sz="4" w:space="0" w:color="FFFFFF" w:themeColor="accent5" w:themeTint="66"/>
        <w:insideH w:val="single" w:sz="4" w:space="0" w:color="FFFFFF" w:themeColor="accent5" w:themeTint="66"/>
        <w:insideV w:val="single" w:sz="4" w:space="0" w:color="FFFFFF" w:themeColor="accent5" w:themeTint="66"/>
      </w:tblBorders>
    </w:tblPr>
    <w:tblStylePr w:type="firstRow">
      <w:rPr>
        <w:b/>
        <w:bCs/>
      </w:rPr>
      <w:tblPr/>
      <w:tcPr>
        <w:tcBorders>
          <w:bottom w:val="single" w:sz="12" w:space="0" w:color="FFFFFF" w:themeColor="accent5" w:themeTint="99"/>
        </w:tcBorders>
      </w:tcPr>
    </w:tblStylePr>
    <w:tblStylePr w:type="lastRow">
      <w:rPr>
        <w:b/>
        <w:bCs/>
      </w:rPr>
      <w:tblPr/>
      <w:tcPr>
        <w:tcBorders>
          <w:top w:val="double" w:sz="2" w:space="0" w:color="FFFFFF"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572222"/>
    <w:pPr>
      <w:spacing w:after="0" w:line="240" w:lineRule="auto"/>
    </w:pPr>
    <w:tblPr>
      <w:tblStyleRowBandSize w:val="1"/>
      <w:tblStyleColBandSize w:val="1"/>
      <w:tblBorders>
        <w:top w:val="single" w:sz="4" w:space="0" w:color="FFFFFF" w:themeColor="accent6" w:themeTint="66"/>
        <w:left w:val="single" w:sz="4" w:space="0" w:color="FFFFFF" w:themeColor="accent6" w:themeTint="66"/>
        <w:bottom w:val="single" w:sz="4" w:space="0" w:color="FFFFFF" w:themeColor="accent6" w:themeTint="66"/>
        <w:right w:val="single" w:sz="4" w:space="0" w:color="FFFFFF" w:themeColor="accent6" w:themeTint="66"/>
        <w:insideH w:val="single" w:sz="4" w:space="0" w:color="FFFFFF" w:themeColor="accent6" w:themeTint="66"/>
        <w:insideV w:val="single" w:sz="4" w:space="0" w:color="FFFFFF" w:themeColor="accent6" w:themeTint="66"/>
      </w:tblBorders>
    </w:tblPr>
    <w:tblStylePr w:type="firstRow">
      <w:rPr>
        <w:b/>
        <w:bCs/>
      </w:rPr>
      <w:tblPr/>
      <w:tcPr>
        <w:tcBorders>
          <w:bottom w:val="single" w:sz="12" w:space="0" w:color="FFFFFF" w:themeColor="accent6" w:themeTint="99"/>
        </w:tcBorders>
      </w:tcPr>
    </w:tblStylePr>
    <w:tblStylePr w:type="lastRow">
      <w:rPr>
        <w:b/>
        <w:bCs/>
      </w:rPr>
      <w:tblPr/>
      <w:tcPr>
        <w:tcBorders>
          <w:top w:val="double" w:sz="2" w:space="0" w:color="FFFFFF"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572222"/>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572222"/>
    <w:pPr>
      <w:spacing w:after="0" w:line="240" w:lineRule="auto"/>
    </w:pPr>
    <w:tblPr>
      <w:tblStyleRowBandSize w:val="1"/>
      <w:tblStyleColBandSize w:val="1"/>
      <w:tblBorders>
        <w:top w:val="single" w:sz="2" w:space="0" w:color="C14646" w:themeColor="accent1" w:themeTint="99"/>
        <w:bottom w:val="single" w:sz="2" w:space="0" w:color="C14646" w:themeColor="accent1" w:themeTint="99"/>
        <w:insideH w:val="single" w:sz="2" w:space="0" w:color="C14646" w:themeColor="accent1" w:themeTint="99"/>
        <w:insideV w:val="single" w:sz="2" w:space="0" w:color="C14646" w:themeColor="accent1" w:themeTint="99"/>
      </w:tblBorders>
    </w:tblPr>
    <w:tblStylePr w:type="firstRow">
      <w:rPr>
        <w:b/>
        <w:bCs/>
      </w:rPr>
      <w:tblPr/>
      <w:tcPr>
        <w:tcBorders>
          <w:top w:val="nil"/>
          <w:bottom w:val="single" w:sz="12" w:space="0" w:color="C14646" w:themeColor="accent1" w:themeTint="99"/>
          <w:insideH w:val="nil"/>
          <w:insideV w:val="nil"/>
        </w:tcBorders>
        <w:shd w:val="clear" w:color="auto" w:fill="FFFFFF" w:themeFill="background1"/>
      </w:tcPr>
    </w:tblStylePr>
    <w:tblStylePr w:type="lastRow">
      <w:rPr>
        <w:b/>
        <w:bCs/>
      </w:rPr>
      <w:tblPr/>
      <w:tcPr>
        <w:tcBorders>
          <w:top w:val="double" w:sz="2" w:space="0" w:color="C14646"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C1C1" w:themeFill="accent1" w:themeFillTint="33"/>
      </w:tcPr>
    </w:tblStylePr>
    <w:tblStylePr w:type="band1Horz">
      <w:tblPr/>
      <w:tcPr>
        <w:shd w:val="clear" w:color="auto" w:fill="EAC1C1" w:themeFill="accent1" w:themeFillTint="33"/>
      </w:tcPr>
    </w:tblStylePr>
  </w:style>
  <w:style w:type="table" w:styleId="GridTable2-Accent2">
    <w:name w:val="Grid Table 2 Accent 2"/>
    <w:basedOn w:val="TableNormal"/>
    <w:uiPriority w:val="47"/>
    <w:rsid w:val="00572222"/>
    <w:pPr>
      <w:spacing w:after="0" w:line="240" w:lineRule="auto"/>
    </w:pPr>
    <w:tblPr>
      <w:tblStyleRowBandSize w:val="1"/>
      <w:tblStyleColBandSize w:val="1"/>
      <w:tblBorders>
        <w:top w:val="single" w:sz="2" w:space="0" w:color="FFE7A3" w:themeColor="accent2" w:themeTint="99"/>
        <w:bottom w:val="single" w:sz="2" w:space="0" w:color="FFE7A3" w:themeColor="accent2" w:themeTint="99"/>
        <w:insideH w:val="single" w:sz="2" w:space="0" w:color="FFE7A3" w:themeColor="accent2" w:themeTint="99"/>
        <w:insideV w:val="single" w:sz="2" w:space="0" w:color="FFE7A3" w:themeColor="accent2" w:themeTint="99"/>
      </w:tblBorders>
    </w:tblPr>
    <w:tblStylePr w:type="firstRow">
      <w:rPr>
        <w:b/>
        <w:bCs/>
      </w:rPr>
      <w:tblPr/>
      <w:tcPr>
        <w:tcBorders>
          <w:top w:val="nil"/>
          <w:bottom w:val="single" w:sz="12" w:space="0" w:color="FFE7A3" w:themeColor="accent2" w:themeTint="99"/>
          <w:insideH w:val="nil"/>
          <w:insideV w:val="nil"/>
        </w:tcBorders>
        <w:shd w:val="clear" w:color="auto" w:fill="FFFFFF" w:themeFill="background1"/>
      </w:tcPr>
    </w:tblStylePr>
    <w:tblStylePr w:type="lastRow">
      <w:rPr>
        <w:b/>
        <w:bCs/>
      </w:rPr>
      <w:tblPr/>
      <w:tcPr>
        <w:tcBorders>
          <w:top w:val="double" w:sz="2" w:space="0" w:color="FFE7A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7E0" w:themeFill="accent2" w:themeFillTint="33"/>
      </w:tcPr>
    </w:tblStylePr>
    <w:tblStylePr w:type="band1Horz">
      <w:tblPr/>
      <w:tcPr>
        <w:shd w:val="clear" w:color="auto" w:fill="FFF7E0" w:themeFill="accent2" w:themeFillTint="33"/>
      </w:tcPr>
    </w:tblStylePr>
  </w:style>
  <w:style w:type="table" w:styleId="GridTable2-Accent3">
    <w:name w:val="Grid Table 2 Accent 3"/>
    <w:basedOn w:val="TableNormal"/>
    <w:uiPriority w:val="47"/>
    <w:rsid w:val="00572222"/>
    <w:pPr>
      <w:spacing w:after="0" w:line="240" w:lineRule="auto"/>
    </w:pPr>
    <w:tblPr>
      <w:tblStyleRowBandSize w:val="1"/>
      <w:tblStyleColBandSize w:val="1"/>
      <w:tblBorders>
        <w:top w:val="single" w:sz="2" w:space="0" w:color="B5E1D9" w:themeColor="accent3" w:themeTint="99"/>
        <w:bottom w:val="single" w:sz="2" w:space="0" w:color="B5E1D9" w:themeColor="accent3" w:themeTint="99"/>
        <w:insideH w:val="single" w:sz="2" w:space="0" w:color="B5E1D9" w:themeColor="accent3" w:themeTint="99"/>
        <w:insideV w:val="single" w:sz="2" w:space="0" w:color="B5E1D9" w:themeColor="accent3" w:themeTint="99"/>
      </w:tblBorders>
    </w:tblPr>
    <w:tblStylePr w:type="firstRow">
      <w:rPr>
        <w:b/>
        <w:bCs/>
      </w:rPr>
      <w:tblPr/>
      <w:tcPr>
        <w:tcBorders>
          <w:top w:val="nil"/>
          <w:bottom w:val="single" w:sz="12" w:space="0" w:color="B5E1D9" w:themeColor="accent3" w:themeTint="99"/>
          <w:insideH w:val="nil"/>
          <w:insideV w:val="nil"/>
        </w:tcBorders>
        <w:shd w:val="clear" w:color="auto" w:fill="FFFFFF" w:themeFill="background1"/>
      </w:tcPr>
    </w:tblStylePr>
    <w:tblStylePr w:type="lastRow">
      <w:rPr>
        <w:b/>
        <w:bCs/>
      </w:rPr>
      <w:tblPr/>
      <w:tcPr>
        <w:tcBorders>
          <w:top w:val="double" w:sz="2" w:space="0" w:color="B5E1D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6F5F2" w:themeFill="accent3" w:themeFillTint="33"/>
      </w:tcPr>
    </w:tblStylePr>
    <w:tblStylePr w:type="band1Horz">
      <w:tblPr/>
      <w:tcPr>
        <w:shd w:val="clear" w:color="auto" w:fill="E6F5F2" w:themeFill="accent3" w:themeFillTint="33"/>
      </w:tcPr>
    </w:tblStylePr>
  </w:style>
  <w:style w:type="table" w:styleId="GridTable2-Accent4">
    <w:name w:val="Grid Table 2 Accent 4"/>
    <w:basedOn w:val="TableNormal"/>
    <w:uiPriority w:val="47"/>
    <w:rsid w:val="00572222"/>
    <w:pPr>
      <w:spacing w:after="0" w:line="240" w:lineRule="auto"/>
    </w:pPr>
    <w:tblPr>
      <w:tblStyleRowBandSize w:val="1"/>
      <w:tblStyleColBandSize w:val="1"/>
      <w:tblBorders>
        <w:top w:val="single" w:sz="2" w:space="0" w:color="8B8585" w:themeColor="accent4" w:themeTint="99"/>
        <w:bottom w:val="single" w:sz="2" w:space="0" w:color="8B8585" w:themeColor="accent4" w:themeTint="99"/>
        <w:insideH w:val="single" w:sz="2" w:space="0" w:color="8B8585" w:themeColor="accent4" w:themeTint="99"/>
        <w:insideV w:val="single" w:sz="2" w:space="0" w:color="8B8585" w:themeColor="accent4" w:themeTint="99"/>
      </w:tblBorders>
    </w:tblPr>
    <w:tblStylePr w:type="firstRow">
      <w:rPr>
        <w:b/>
        <w:bCs/>
      </w:rPr>
      <w:tblPr/>
      <w:tcPr>
        <w:tcBorders>
          <w:top w:val="nil"/>
          <w:bottom w:val="single" w:sz="12" w:space="0" w:color="8B8585" w:themeColor="accent4" w:themeTint="99"/>
          <w:insideH w:val="nil"/>
          <w:insideV w:val="nil"/>
        </w:tcBorders>
        <w:shd w:val="clear" w:color="auto" w:fill="FFFFFF" w:themeFill="background1"/>
      </w:tcPr>
    </w:tblStylePr>
    <w:tblStylePr w:type="lastRow">
      <w:rPr>
        <w:b/>
        <w:bCs/>
      </w:rPr>
      <w:tblPr/>
      <w:tcPr>
        <w:tcBorders>
          <w:top w:val="double" w:sz="2" w:space="0" w:color="8B8585"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8D6D6" w:themeFill="accent4" w:themeFillTint="33"/>
      </w:tcPr>
    </w:tblStylePr>
    <w:tblStylePr w:type="band1Horz">
      <w:tblPr/>
      <w:tcPr>
        <w:shd w:val="clear" w:color="auto" w:fill="D8D6D6" w:themeFill="accent4" w:themeFillTint="33"/>
      </w:tcPr>
    </w:tblStylePr>
  </w:style>
  <w:style w:type="table" w:styleId="GridTable2-Accent5">
    <w:name w:val="Grid Table 2 Accent 5"/>
    <w:basedOn w:val="TableNormal"/>
    <w:uiPriority w:val="47"/>
    <w:rsid w:val="00572222"/>
    <w:pPr>
      <w:spacing w:after="0" w:line="240" w:lineRule="auto"/>
    </w:pPr>
    <w:tblPr>
      <w:tblStyleRowBandSize w:val="1"/>
      <w:tblStyleColBandSize w:val="1"/>
      <w:tblBorders>
        <w:top w:val="single" w:sz="2" w:space="0" w:color="FFFFFF" w:themeColor="accent5" w:themeTint="99"/>
        <w:bottom w:val="single" w:sz="2" w:space="0" w:color="FFFFFF" w:themeColor="accent5" w:themeTint="99"/>
        <w:insideH w:val="single" w:sz="2" w:space="0" w:color="FFFFFF" w:themeColor="accent5" w:themeTint="99"/>
        <w:insideV w:val="single" w:sz="2" w:space="0" w:color="FFFFFF" w:themeColor="accent5" w:themeTint="99"/>
      </w:tblBorders>
    </w:tblPr>
    <w:tblStylePr w:type="firstRow">
      <w:rPr>
        <w:b/>
        <w:bCs/>
      </w:rPr>
      <w:tblPr/>
      <w:tcPr>
        <w:tcBorders>
          <w:top w:val="nil"/>
          <w:bottom w:val="single" w:sz="12" w:space="0" w:color="FFFFFF" w:themeColor="accent5" w:themeTint="99"/>
          <w:insideH w:val="nil"/>
          <w:insideV w:val="nil"/>
        </w:tcBorders>
        <w:shd w:val="clear" w:color="auto" w:fill="FFFFFF" w:themeFill="background1"/>
      </w:tcPr>
    </w:tblStylePr>
    <w:tblStylePr w:type="lastRow">
      <w:rPr>
        <w:b/>
        <w:bCs/>
      </w:rPr>
      <w:tblPr/>
      <w:tcPr>
        <w:tcBorders>
          <w:top w:val="double" w:sz="2" w:space="0" w:color="FFFFFF"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FFF" w:themeFill="accent5" w:themeFillTint="33"/>
      </w:tcPr>
    </w:tblStylePr>
    <w:tblStylePr w:type="band1Horz">
      <w:tblPr/>
      <w:tcPr>
        <w:shd w:val="clear" w:color="auto" w:fill="FFFFFF" w:themeFill="accent5" w:themeFillTint="33"/>
      </w:tcPr>
    </w:tblStylePr>
  </w:style>
  <w:style w:type="table" w:styleId="GridTable2-Accent6">
    <w:name w:val="Grid Table 2 Accent 6"/>
    <w:basedOn w:val="TableNormal"/>
    <w:uiPriority w:val="47"/>
    <w:rsid w:val="00572222"/>
    <w:pPr>
      <w:spacing w:after="0" w:line="240" w:lineRule="auto"/>
    </w:pPr>
    <w:tblPr>
      <w:tblStyleRowBandSize w:val="1"/>
      <w:tblStyleColBandSize w:val="1"/>
      <w:tblBorders>
        <w:top w:val="single" w:sz="2" w:space="0" w:color="FFFFFF" w:themeColor="accent6" w:themeTint="99"/>
        <w:bottom w:val="single" w:sz="2" w:space="0" w:color="FFFFFF" w:themeColor="accent6" w:themeTint="99"/>
        <w:insideH w:val="single" w:sz="2" w:space="0" w:color="FFFFFF" w:themeColor="accent6" w:themeTint="99"/>
        <w:insideV w:val="single" w:sz="2" w:space="0" w:color="FFFFFF" w:themeColor="accent6" w:themeTint="99"/>
      </w:tblBorders>
    </w:tblPr>
    <w:tblStylePr w:type="firstRow">
      <w:rPr>
        <w:b/>
        <w:bCs/>
      </w:rPr>
      <w:tblPr/>
      <w:tcPr>
        <w:tcBorders>
          <w:top w:val="nil"/>
          <w:bottom w:val="single" w:sz="12" w:space="0" w:color="FFFFFF" w:themeColor="accent6" w:themeTint="99"/>
          <w:insideH w:val="nil"/>
          <w:insideV w:val="nil"/>
        </w:tcBorders>
        <w:shd w:val="clear" w:color="auto" w:fill="FFFFFF" w:themeFill="background1"/>
      </w:tcPr>
    </w:tblStylePr>
    <w:tblStylePr w:type="lastRow">
      <w:rPr>
        <w:b/>
        <w:bCs/>
      </w:rPr>
      <w:tblPr/>
      <w:tcPr>
        <w:tcBorders>
          <w:top w:val="double" w:sz="2" w:space="0" w:color="FFFFF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FFF" w:themeFill="accent6" w:themeFillTint="33"/>
      </w:tcPr>
    </w:tblStylePr>
    <w:tblStylePr w:type="band1Horz">
      <w:tblPr/>
      <w:tcPr>
        <w:shd w:val="clear" w:color="auto" w:fill="FFFFFF" w:themeFill="accent6" w:themeFillTint="33"/>
      </w:tcPr>
    </w:tblStylePr>
  </w:style>
  <w:style w:type="table" w:styleId="GridTable3">
    <w:name w:val="Grid Table 3"/>
    <w:basedOn w:val="TableNormal"/>
    <w:uiPriority w:val="48"/>
    <w:rsid w:val="00572222"/>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572222"/>
    <w:pPr>
      <w:spacing w:after="0" w:line="240" w:lineRule="auto"/>
    </w:pPr>
    <w:tblPr>
      <w:tblStyleRowBandSize w:val="1"/>
      <w:tblStyleColBandSize w:val="1"/>
      <w:tblBorders>
        <w:top w:val="single" w:sz="4" w:space="0" w:color="C14646" w:themeColor="accent1" w:themeTint="99"/>
        <w:left w:val="single" w:sz="4" w:space="0" w:color="C14646" w:themeColor="accent1" w:themeTint="99"/>
        <w:bottom w:val="single" w:sz="4" w:space="0" w:color="C14646" w:themeColor="accent1" w:themeTint="99"/>
        <w:right w:val="single" w:sz="4" w:space="0" w:color="C14646" w:themeColor="accent1" w:themeTint="99"/>
        <w:insideH w:val="single" w:sz="4" w:space="0" w:color="C14646" w:themeColor="accent1" w:themeTint="99"/>
        <w:insideV w:val="single" w:sz="4" w:space="0" w:color="C14646"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C1C1" w:themeFill="accent1" w:themeFillTint="33"/>
      </w:tcPr>
    </w:tblStylePr>
    <w:tblStylePr w:type="band1Horz">
      <w:tblPr/>
      <w:tcPr>
        <w:shd w:val="clear" w:color="auto" w:fill="EAC1C1" w:themeFill="accent1" w:themeFillTint="33"/>
      </w:tcPr>
    </w:tblStylePr>
    <w:tblStylePr w:type="neCell">
      <w:tblPr/>
      <w:tcPr>
        <w:tcBorders>
          <w:bottom w:val="single" w:sz="4" w:space="0" w:color="C14646" w:themeColor="accent1" w:themeTint="99"/>
        </w:tcBorders>
      </w:tcPr>
    </w:tblStylePr>
    <w:tblStylePr w:type="nwCell">
      <w:tblPr/>
      <w:tcPr>
        <w:tcBorders>
          <w:bottom w:val="single" w:sz="4" w:space="0" w:color="C14646" w:themeColor="accent1" w:themeTint="99"/>
        </w:tcBorders>
      </w:tcPr>
    </w:tblStylePr>
    <w:tblStylePr w:type="seCell">
      <w:tblPr/>
      <w:tcPr>
        <w:tcBorders>
          <w:top w:val="single" w:sz="4" w:space="0" w:color="C14646" w:themeColor="accent1" w:themeTint="99"/>
        </w:tcBorders>
      </w:tcPr>
    </w:tblStylePr>
    <w:tblStylePr w:type="swCell">
      <w:tblPr/>
      <w:tcPr>
        <w:tcBorders>
          <w:top w:val="single" w:sz="4" w:space="0" w:color="C14646" w:themeColor="accent1" w:themeTint="99"/>
        </w:tcBorders>
      </w:tcPr>
    </w:tblStylePr>
  </w:style>
  <w:style w:type="table" w:styleId="GridTable3-Accent2">
    <w:name w:val="Grid Table 3 Accent 2"/>
    <w:basedOn w:val="TableNormal"/>
    <w:uiPriority w:val="48"/>
    <w:rsid w:val="00572222"/>
    <w:pPr>
      <w:spacing w:after="0" w:line="240" w:lineRule="auto"/>
    </w:pPr>
    <w:tblPr>
      <w:tblStyleRowBandSize w:val="1"/>
      <w:tblStyleColBandSize w:val="1"/>
      <w:tblBorders>
        <w:top w:val="single" w:sz="4" w:space="0" w:color="FFE7A3" w:themeColor="accent2" w:themeTint="99"/>
        <w:left w:val="single" w:sz="4" w:space="0" w:color="FFE7A3" w:themeColor="accent2" w:themeTint="99"/>
        <w:bottom w:val="single" w:sz="4" w:space="0" w:color="FFE7A3" w:themeColor="accent2" w:themeTint="99"/>
        <w:right w:val="single" w:sz="4" w:space="0" w:color="FFE7A3" w:themeColor="accent2" w:themeTint="99"/>
        <w:insideH w:val="single" w:sz="4" w:space="0" w:color="FFE7A3" w:themeColor="accent2" w:themeTint="99"/>
        <w:insideV w:val="single" w:sz="4" w:space="0" w:color="FFE7A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7E0" w:themeFill="accent2" w:themeFillTint="33"/>
      </w:tcPr>
    </w:tblStylePr>
    <w:tblStylePr w:type="band1Horz">
      <w:tblPr/>
      <w:tcPr>
        <w:shd w:val="clear" w:color="auto" w:fill="FFF7E0" w:themeFill="accent2" w:themeFillTint="33"/>
      </w:tcPr>
    </w:tblStylePr>
    <w:tblStylePr w:type="neCell">
      <w:tblPr/>
      <w:tcPr>
        <w:tcBorders>
          <w:bottom w:val="single" w:sz="4" w:space="0" w:color="FFE7A3" w:themeColor="accent2" w:themeTint="99"/>
        </w:tcBorders>
      </w:tcPr>
    </w:tblStylePr>
    <w:tblStylePr w:type="nwCell">
      <w:tblPr/>
      <w:tcPr>
        <w:tcBorders>
          <w:bottom w:val="single" w:sz="4" w:space="0" w:color="FFE7A3" w:themeColor="accent2" w:themeTint="99"/>
        </w:tcBorders>
      </w:tcPr>
    </w:tblStylePr>
    <w:tblStylePr w:type="seCell">
      <w:tblPr/>
      <w:tcPr>
        <w:tcBorders>
          <w:top w:val="single" w:sz="4" w:space="0" w:color="FFE7A3" w:themeColor="accent2" w:themeTint="99"/>
        </w:tcBorders>
      </w:tcPr>
    </w:tblStylePr>
    <w:tblStylePr w:type="swCell">
      <w:tblPr/>
      <w:tcPr>
        <w:tcBorders>
          <w:top w:val="single" w:sz="4" w:space="0" w:color="FFE7A3" w:themeColor="accent2" w:themeTint="99"/>
        </w:tcBorders>
      </w:tcPr>
    </w:tblStylePr>
  </w:style>
  <w:style w:type="table" w:styleId="GridTable3-Accent3">
    <w:name w:val="Grid Table 3 Accent 3"/>
    <w:basedOn w:val="TableNormal"/>
    <w:uiPriority w:val="48"/>
    <w:rsid w:val="00572222"/>
    <w:pPr>
      <w:spacing w:after="0" w:line="240" w:lineRule="auto"/>
    </w:pPr>
    <w:tblPr>
      <w:tblStyleRowBandSize w:val="1"/>
      <w:tblStyleColBandSize w:val="1"/>
      <w:tblBorders>
        <w:top w:val="single" w:sz="4" w:space="0" w:color="B5E1D9" w:themeColor="accent3" w:themeTint="99"/>
        <w:left w:val="single" w:sz="4" w:space="0" w:color="B5E1D9" w:themeColor="accent3" w:themeTint="99"/>
        <w:bottom w:val="single" w:sz="4" w:space="0" w:color="B5E1D9" w:themeColor="accent3" w:themeTint="99"/>
        <w:right w:val="single" w:sz="4" w:space="0" w:color="B5E1D9" w:themeColor="accent3" w:themeTint="99"/>
        <w:insideH w:val="single" w:sz="4" w:space="0" w:color="B5E1D9" w:themeColor="accent3" w:themeTint="99"/>
        <w:insideV w:val="single" w:sz="4" w:space="0" w:color="B5E1D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6F5F2" w:themeFill="accent3" w:themeFillTint="33"/>
      </w:tcPr>
    </w:tblStylePr>
    <w:tblStylePr w:type="band1Horz">
      <w:tblPr/>
      <w:tcPr>
        <w:shd w:val="clear" w:color="auto" w:fill="E6F5F2" w:themeFill="accent3" w:themeFillTint="33"/>
      </w:tcPr>
    </w:tblStylePr>
    <w:tblStylePr w:type="neCell">
      <w:tblPr/>
      <w:tcPr>
        <w:tcBorders>
          <w:bottom w:val="single" w:sz="4" w:space="0" w:color="B5E1D9" w:themeColor="accent3" w:themeTint="99"/>
        </w:tcBorders>
      </w:tcPr>
    </w:tblStylePr>
    <w:tblStylePr w:type="nwCell">
      <w:tblPr/>
      <w:tcPr>
        <w:tcBorders>
          <w:bottom w:val="single" w:sz="4" w:space="0" w:color="B5E1D9" w:themeColor="accent3" w:themeTint="99"/>
        </w:tcBorders>
      </w:tcPr>
    </w:tblStylePr>
    <w:tblStylePr w:type="seCell">
      <w:tblPr/>
      <w:tcPr>
        <w:tcBorders>
          <w:top w:val="single" w:sz="4" w:space="0" w:color="B5E1D9" w:themeColor="accent3" w:themeTint="99"/>
        </w:tcBorders>
      </w:tcPr>
    </w:tblStylePr>
    <w:tblStylePr w:type="swCell">
      <w:tblPr/>
      <w:tcPr>
        <w:tcBorders>
          <w:top w:val="single" w:sz="4" w:space="0" w:color="B5E1D9" w:themeColor="accent3" w:themeTint="99"/>
        </w:tcBorders>
      </w:tcPr>
    </w:tblStylePr>
  </w:style>
  <w:style w:type="table" w:styleId="GridTable3-Accent4">
    <w:name w:val="Grid Table 3 Accent 4"/>
    <w:basedOn w:val="TableNormal"/>
    <w:uiPriority w:val="48"/>
    <w:rsid w:val="00572222"/>
    <w:pPr>
      <w:spacing w:after="0" w:line="240" w:lineRule="auto"/>
    </w:pPr>
    <w:tblPr>
      <w:tblStyleRowBandSize w:val="1"/>
      <w:tblStyleColBandSize w:val="1"/>
      <w:tblBorders>
        <w:top w:val="single" w:sz="4" w:space="0" w:color="8B8585" w:themeColor="accent4" w:themeTint="99"/>
        <w:left w:val="single" w:sz="4" w:space="0" w:color="8B8585" w:themeColor="accent4" w:themeTint="99"/>
        <w:bottom w:val="single" w:sz="4" w:space="0" w:color="8B8585" w:themeColor="accent4" w:themeTint="99"/>
        <w:right w:val="single" w:sz="4" w:space="0" w:color="8B8585" w:themeColor="accent4" w:themeTint="99"/>
        <w:insideH w:val="single" w:sz="4" w:space="0" w:color="8B8585" w:themeColor="accent4" w:themeTint="99"/>
        <w:insideV w:val="single" w:sz="4" w:space="0" w:color="8B8585"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8D6D6" w:themeFill="accent4" w:themeFillTint="33"/>
      </w:tcPr>
    </w:tblStylePr>
    <w:tblStylePr w:type="band1Horz">
      <w:tblPr/>
      <w:tcPr>
        <w:shd w:val="clear" w:color="auto" w:fill="D8D6D6" w:themeFill="accent4" w:themeFillTint="33"/>
      </w:tcPr>
    </w:tblStylePr>
    <w:tblStylePr w:type="neCell">
      <w:tblPr/>
      <w:tcPr>
        <w:tcBorders>
          <w:bottom w:val="single" w:sz="4" w:space="0" w:color="8B8585" w:themeColor="accent4" w:themeTint="99"/>
        </w:tcBorders>
      </w:tcPr>
    </w:tblStylePr>
    <w:tblStylePr w:type="nwCell">
      <w:tblPr/>
      <w:tcPr>
        <w:tcBorders>
          <w:bottom w:val="single" w:sz="4" w:space="0" w:color="8B8585" w:themeColor="accent4" w:themeTint="99"/>
        </w:tcBorders>
      </w:tcPr>
    </w:tblStylePr>
    <w:tblStylePr w:type="seCell">
      <w:tblPr/>
      <w:tcPr>
        <w:tcBorders>
          <w:top w:val="single" w:sz="4" w:space="0" w:color="8B8585" w:themeColor="accent4" w:themeTint="99"/>
        </w:tcBorders>
      </w:tcPr>
    </w:tblStylePr>
    <w:tblStylePr w:type="swCell">
      <w:tblPr/>
      <w:tcPr>
        <w:tcBorders>
          <w:top w:val="single" w:sz="4" w:space="0" w:color="8B8585" w:themeColor="accent4" w:themeTint="99"/>
        </w:tcBorders>
      </w:tcPr>
    </w:tblStylePr>
  </w:style>
  <w:style w:type="table" w:styleId="GridTable3-Accent5">
    <w:name w:val="Grid Table 3 Accent 5"/>
    <w:basedOn w:val="TableNormal"/>
    <w:uiPriority w:val="48"/>
    <w:rsid w:val="00572222"/>
    <w:pPr>
      <w:spacing w:after="0" w:line="240" w:lineRule="auto"/>
    </w:pPr>
    <w:tblPr>
      <w:tblStyleRowBandSize w:val="1"/>
      <w:tblStyleColBandSize w:val="1"/>
      <w:tblBorders>
        <w:top w:val="single" w:sz="4" w:space="0" w:color="FFFFFF" w:themeColor="accent5" w:themeTint="99"/>
        <w:left w:val="single" w:sz="4" w:space="0" w:color="FFFFFF" w:themeColor="accent5" w:themeTint="99"/>
        <w:bottom w:val="single" w:sz="4" w:space="0" w:color="FFFFFF" w:themeColor="accent5" w:themeTint="99"/>
        <w:right w:val="single" w:sz="4" w:space="0" w:color="FFFFFF" w:themeColor="accent5" w:themeTint="99"/>
        <w:insideH w:val="single" w:sz="4" w:space="0" w:color="FFFFFF" w:themeColor="accent5" w:themeTint="99"/>
        <w:insideV w:val="single" w:sz="4" w:space="0" w:color="FFFFFF"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FFF" w:themeFill="accent5" w:themeFillTint="33"/>
      </w:tcPr>
    </w:tblStylePr>
    <w:tblStylePr w:type="band1Horz">
      <w:tblPr/>
      <w:tcPr>
        <w:shd w:val="clear" w:color="auto" w:fill="FFFFFF" w:themeFill="accent5" w:themeFillTint="33"/>
      </w:tcPr>
    </w:tblStylePr>
    <w:tblStylePr w:type="neCell">
      <w:tblPr/>
      <w:tcPr>
        <w:tcBorders>
          <w:bottom w:val="single" w:sz="4" w:space="0" w:color="FFFFFF" w:themeColor="accent5" w:themeTint="99"/>
        </w:tcBorders>
      </w:tcPr>
    </w:tblStylePr>
    <w:tblStylePr w:type="nwCell">
      <w:tblPr/>
      <w:tcPr>
        <w:tcBorders>
          <w:bottom w:val="single" w:sz="4" w:space="0" w:color="FFFFFF" w:themeColor="accent5" w:themeTint="99"/>
        </w:tcBorders>
      </w:tcPr>
    </w:tblStylePr>
    <w:tblStylePr w:type="seCell">
      <w:tblPr/>
      <w:tcPr>
        <w:tcBorders>
          <w:top w:val="single" w:sz="4" w:space="0" w:color="FFFFFF" w:themeColor="accent5" w:themeTint="99"/>
        </w:tcBorders>
      </w:tcPr>
    </w:tblStylePr>
    <w:tblStylePr w:type="swCell">
      <w:tblPr/>
      <w:tcPr>
        <w:tcBorders>
          <w:top w:val="single" w:sz="4" w:space="0" w:color="FFFFFF" w:themeColor="accent5" w:themeTint="99"/>
        </w:tcBorders>
      </w:tcPr>
    </w:tblStylePr>
  </w:style>
  <w:style w:type="table" w:styleId="GridTable3-Accent6">
    <w:name w:val="Grid Table 3 Accent 6"/>
    <w:basedOn w:val="TableNormal"/>
    <w:uiPriority w:val="48"/>
    <w:rsid w:val="00572222"/>
    <w:pPr>
      <w:spacing w:after="0" w:line="240" w:lineRule="auto"/>
    </w:pPr>
    <w:tblPr>
      <w:tblStyleRowBandSize w:val="1"/>
      <w:tblStyleColBandSize w:val="1"/>
      <w:tblBorders>
        <w:top w:val="single" w:sz="4" w:space="0" w:color="FFFFFF" w:themeColor="accent6" w:themeTint="99"/>
        <w:left w:val="single" w:sz="4" w:space="0" w:color="FFFFFF" w:themeColor="accent6" w:themeTint="99"/>
        <w:bottom w:val="single" w:sz="4" w:space="0" w:color="FFFFFF" w:themeColor="accent6" w:themeTint="99"/>
        <w:right w:val="single" w:sz="4" w:space="0" w:color="FFFFFF" w:themeColor="accent6" w:themeTint="99"/>
        <w:insideH w:val="single" w:sz="4" w:space="0" w:color="FFFFFF" w:themeColor="accent6" w:themeTint="99"/>
        <w:insideV w:val="single" w:sz="4" w:space="0" w:color="FFFFF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FFF" w:themeFill="accent6" w:themeFillTint="33"/>
      </w:tcPr>
    </w:tblStylePr>
    <w:tblStylePr w:type="band1Horz">
      <w:tblPr/>
      <w:tcPr>
        <w:shd w:val="clear" w:color="auto" w:fill="FFFFFF" w:themeFill="accent6" w:themeFillTint="33"/>
      </w:tcPr>
    </w:tblStylePr>
    <w:tblStylePr w:type="neCell">
      <w:tblPr/>
      <w:tcPr>
        <w:tcBorders>
          <w:bottom w:val="single" w:sz="4" w:space="0" w:color="FFFFFF" w:themeColor="accent6" w:themeTint="99"/>
        </w:tcBorders>
      </w:tcPr>
    </w:tblStylePr>
    <w:tblStylePr w:type="nwCell">
      <w:tblPr/>
      <w:tcPr>
        <w:tcBorders>
          <w:bottom w:val="single" w:sz="4" w:space="0" w:color="FFFFFF" w:themeColor="accent6" w:themeTint="99"/>
        </w:tcBorders>
      </w:tcPr>
    </w:tblStylePr>
    <w:tblStylePr w:type="seCell">
      <w:tblPr/>
      <w:tcPr>
        <w:tcBorders>
          <w:top w:val="single" w:sz="4" w:space="0" w:color="FFFFFF" w:themeColor="accent6" w:themeTint="99"/>
        </w:tcBorders>
      </w:tcPr>
    </w:tblStylePr>
    <w:tblStylePr w:type="swCell">
      <w:tblPr/>
      <w:tcPr>
        <w:tcBorders>
          <w:top w:val="single" w:sz="4" w:space="0" w:color="FFFFFF" w:themeColor="accent6" w:themeTint="99"/>
        </w:tcBorders>
      </w:tcPr>
    </w:tblStylePr>
  </w:style>
  <w:style w:type="table" w:styleId="GridTable4">
    <w:name w:val="Grid Table 4"/>
    <w:basedOn w:val="TableNormal"/>
    <w:uiPriority w:val="49"/>
    <w:rsid w:val="00572222"/>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572222"/>
    <w:pPr>
      <w:spacing w:after="0" w:line="240" w:lineRule="auto"/>
    </w:pPr>
    <w:tblPr>
      <w:tblStyleRowBandSize w:val="1"/>
      <w:tblStyleColBandSize w:val="1"/>
      <w:tblBorders>
        <w:top w:val="single" w:sz="4" w:space="0" w:color="C14646" w:themeColor="accent1" w:themeTint="99"/>
        <w:left w:val="single" w:sz="4" w:space="0" w:color="C14646" w:themeColor="accent1" w:themeTint="99"/>
        <w:bottom w:val="single" w:sz="4" w:space="0" w:color="C14646" w:themeColor="accent1" w:themeTint="99"/>
        <w:right w:val="single" w:sz="4" w:space="0" w:color="C14646" w:themeColor="accent1" w:themeTint="99"/>
        <w:insideH w:val="single" w:sz="4" w:space="0" w:color="C14646" w:themeColor="accent1" w:themeTint="99"/>
        <w:insideV w:val="single" w:sz="4" w:space="0" w:color="C14646" w:themeColor="accent1" w:themeTint="99"/>
      </w:tblBorders>
    </w:tblPr>
    <w:tblStylePr w:type="firstRow">
      <w:rPr>
        <w:b/>
        <w:bCs/>
        <w:color w:val="FFFFFF" w:themeColor="background1"/>
      </w:rPr>
      <w:tblPr/>
      <w:tcPr>
        <w:tcBorders>
          <w:top w:val="single" w:sz="4" w:space="0" w:color="4B1919" w:themeColor="accent1"/>
          <w:left w:val="single" w:sz="4" w:space="0" w:color="4B1919" w:themeColor="accent1"/>
          <w:bottom w:val="single" w:sz="4" w:space="0" w:color="4B1919" w:themeColor="accent1"/>
          <w:right w:val="single" w:sz="4" w:space="0" w:color="4B1919" w:themeColor="accent1"/>
          <w:insideH w:val="nil"/>
          <w:insideV w:val="nil"/>
        </w:tcBorders>
        <w:shd w:val="clear" w:color="auto" w:fill="4B1919" w:themeFill="accent1"/>
      </w:tcPr>
    </w:tblStylePr>
    <w:tblStylePr w:type="lastRow">
      <w:rPr>
        <w:b/>
        <w:bCs/>
      </w:rPr>
      <w:tblPr/>
      <w:tcPr>
        <w:tcBorders>
          <w:top w:val="double" w:sz="4" w:space="0" w:color="4B1919" w:themeColor="accent1"/>
        </w:tcBorders>
      </w:tcPr>
    </w:tblStylePr>
    <w:tblStylePr w:type="firstCol">
      <w:rPr>
        <w:b/>
        <w:bCs/>
      </w:rPr>
    </w:tblStylePr>
    <w:tblStylePr w:type="lastCol">
      <w:rPr>
        <w:b/>
        <w:bCs/>
      </w:rPr>
    </w:tblStylePr>
    <w:tblStylePr w:type="band1Vert">
      <w:tblPr/>
      <w:tcPr>
        <w:shd w:val="clear" w:color="auto" w:fill="EAC1C1" w:themeFill="accent1" w:themeFillTint="33"/>
      </w:tcPr>
    </w:tblStylePr>
    <w:tblStylePr w:type="band1Horz">
      <w:tblPr/>
      <w:tcPr>
        <w:shd w:val="clear" w:color="auto" w:fill="EAC1C1" w:themeFill="accent1" w:themeFillTint="33"/>
      </w:tcPr>
    </w:tblStylePr>
  </w:style>
  <w:style w:type="table" w:styleId="GridTable4-Accent2">
    <w:name w:val="Grid Table 4 Accent 2"/>
    <w:basedOn w:val="TableNormal"/>
    <w:uiPriority w:val="49"/>
    <w:rsid w:val="00572222"/>
    <w:pPr>
      <w:spacing w:after="0" w:line="240" w:lineRule="auto"/>
    </w:pPr>
    <w:tblPr>
      <w:tblStyleRowBandSize w:val="1"/>
      <w:tblStyleColBandSize w:val="1"/>
      <w:tblBorders>
        <w:top w:val="single" w:sz="4" w:space="0" w:color="FFE7A3" w:themeColor="accent2" w:themeTint="99"/>
        <w:left w:val="single" w:sz="4" w:space="0" w:color="FFE7A3" w:themeColor="accent2" w:themeTint="99"/>
        <w:bottom w:val="single" w:sz="4" w:space="0" w:color="FFE7A3" w:themeColor="accent2" w:themeTint="99"/>
        <w:right w:val="single" w:sz="4" w:space="0" w:color="FFE7A3" w:themeColor="accent2" w:themeTint="99"/>
        <w:insideH w:val="single" w:sz="4" w:space="0" w:color="FFE7A3" w:themeColor="accent2" w:themeTint="99"/>
        <w:insideV w:val="single" w:sz="4" w:space="0" w:color="FFE7A3" w:themeColor="accent2" w:themeTint="99"/>
      </w:tblBorders>
    </w:tblPr>
    <w:tblStylePr w:type="firstRow">
      <w:rPr>
        <w:b/>
        <w:bCs/>
        <w:color w:val="FFFFFF" w:themeColor="background1"/>
      </w:rPr>
      <w:tblPr/>
      <w:tcPr>
        <w:tcBorders>
          <w:top w:val="single" w:sz="4" w:space="0" w:color="FFD966" w:themeColor="accent2"/>
          <w:left w:val="single" w:sz="4" w:space="0" w:color="FFD966" w:themeColor="accent2"/>
          <w:bottom w:val="single" w:sz="4" w:space="0" w:color="FFD966" w:themeColor="accent2"/>
          <w:right w:val="single" w:sz="4" w:space="0" w:color="FFD966" w:themeColor="accent2"/>
          <w:insideH w:val="nil"/>
          <w:insideV w:val="nil"/>
        </w:tcBorders>
        <w:shd w:val="clear" w:color="auto" w:fill="FFD966" w:themeFill="accent2"/>
      </w:tcPr>
    </w:tblStylePr>
    <w:tblStylePr w:type="lastRow">
      <w:rPr>
        <w:b/>
        <w:bCs/>
      </w:rPr>
      <w:tblPr/>
      <w:tcPr>
        <w:tcBorders>
          <w:top w:val="double" w:sz="4" w:space="0" w:color="FFD966" w:themeColor="accent2"/>
        </w:tcBorders>
      </w:tcPr>
    </w:tblStylePr>
    <w:tblStylePr w:type="firstCol">
      <w:rPr>
        <w:b/>
        <w:bCs/>
      </w:rPr>
    </w:tblStylePr>
    <w:tblStylePr w:type="lastCol">
      <w:rPr>
        <w:b/>
        <w:bCs/>
      </w:rPr>
    </w:tblStylePr>
    <w:tblStylePr w:type="band1Vert">
      <w:tblPr/>
      <w:tcPr>
        <w:shd w:val="clear" w:color="auto" w:fill="FFF7E0" w:themeFill="accent2" w:themeFillTint="33"/>
      </w:tcPr>
    </w:tblStylePr>
    <w:tblStylePr w:type="band1Horz">
      <w:tblPr/>
      <w:tcPr>
        <w:shd w:val="clear" w:color="auto" w:fill="FFF7E0" w:themeFill="accent2" w:themeFillTint="33"/>
      </w:tcPr>
    </w:tblStylePr>
  </w:style>
  <w:style w:type="table" w:styleId="GridTable4-Accent3">
    <w:name w:val="Grid Table 4 Accent 3"/>
    <w:basedOn w:val="TableNormal"/>
    <w:uiPriority w:val="49"/>
    <w:rsid w:val="00572222"/>
    <w:pPr>
      <w:spacing w:after="0" w:line="240" w:lineRule="auto"/>
    </w:pPr>
    <w:tblPr>
      <w:tblStyleRowBandSize w:val="1"/>
      <w:tblStyleColBandSize w:val="1"/>
      <w:tblBorders>
        <w:top w:val="single" w:sz="4" w:space="0" w:color="B5E1D9" w:themeColor="accent3" w:themeTint="99"/>
        <w:left w:val="single" w:sz="4" w:space="0" w:color="B5E1D9" w:themeColor="accent3" w:themeTint="99"/>
        <w:bottom w:val="single" w:sz="4" w:space="0" w:color="B5E1D9" w:themeColor="accent3" w:themeTint="99"/>
        <w:right w:val="single" w:sz="4" w:space="0" w:color="B5E1D9" w:themeColor="accent3" w:themeTint="99"/>
        <w:insideH w:val="single" w:sz="4" w:space="0" w:color="B5E1D9" w:themeColor="accent3" w:themeTint="99"/>
        <w:insideV w:val="single" w:sz="4" w:space="0" w:color="B5E1D9" w:themeColor="accent3" w:themeTint="99"/>
      </w:tblBorders>
    </w:tblPr>
    <w:tblStylePr w:type="firstRow">
      <w:rPr>
        <w:b/>
        <w:bCs/>
        <w:color w:val="FFFFFF" w:themeColor="background1"/>
      </w:rPr>
      <w:tblPr/>
      <w:tcPr>
        <w:tcBorders>
          <w:top w:val="single" w:sz="4" w:space="0" w:color="85CDC1" w:themeColor="accent3"/>
          <w:left w:val="single" w:sz="4" w:space="0" w:color="85CDC1" w:themeColor="accent3"/>
          <w:bottom w:val="single" w:sz="4" w:space="0" w:color="85CDC1" w:themeColor="accent3"/>
          <w:right w:val="single" w:sz="4" w:space="0" w:color="85CDC1" w:themeColor="accent3"/>
          <w:insideH w:val="nil"/>
          <w:insideV w:val="nil"/>
        </w:tcBorders>
        <w:shd w:val="clear" w:color="auto" w:fill="85CDC1" w:themeFill="accent3"/>
      </w:tcPr>
    </w:tblStylePr>
    <w:tblStylePr w:type="lastRow">
      <w:rPr>
        <w:b/>
        <w:bCs/>
      </w:rPr>
      <w:tblPr/>
      <w:tcPr>
        <w:tcBorders>
          <w:top w:val="double" w:sz="4" w:space="0" w:color="85CDC1" w:themeColor="accent3"/>
        </w:tcBorders>
      </w:tcPr>
    </w:tblStylePr>
    <w:tblStylePr w:type="firstCol">
      <w:rPr>
        <w:b/>
        <w:bCs/>
      </w:rPr>
    </w:tblStylePr>
    <w:tblStylePr w:type="lastCol">
      <w:rPr>
        <w:b/>
        <w:bCs/>
      </w:rPr>
    </w:tblStylePr>
    <w:tblStylePr w:type="band1Vert">
      <w:tblPr/>
      <w:tcPr>
        <w:shd w:val="clear" w:color="auto" w:fill="E6F5F2" w:themeFill="accent3" w:themeFillTint="33"/>
      </w:tcPr>
    </w:tblStylePr>
    <w:tblStylePr w:type="band1Horz">
      <w:tblPr/>
      <w:tcPr>
        <w:shd w:val="clear" w:color="auto" w:fill="E6F5F2" w:themeFill="accent3" w:themeFillTint="33"/>
      </w:tcPr>
    </w:tblStylePr>
  </w:style>
  <w:style w:type="table" w:styleId="GridTable4-Accent4">
    <w:name w:val="Grid Table 4 Accent 4"/>
    <w:basedOn w:val="TableNormal"/>
    <w:uiPriority w:val="49"/>
    <w:rsid w:val="00572222"/>
    <w:pPr>
      <w:spacing w:after="0" w:line="240" w:lineRule="auto"/>
    </w:pPr>
    <w:tblPr>
      <w:tblStyleRowBandSize w:val="1"/>
      <w:tblStyleColBandSize w:val="1"/>
      <w:tblBorders>
        <w:top w:val="single" w:sz="4" w:space="0" w:color="8B8585" w:themeColor="accent4" w:themeTint="99"/>
        <w:left w:val="single" w:sz="4" w:space="0" w:color="8B8585" w:themeColor="accent4" w:themeTint="99"/>
        <w:bottom w:val="single" w:sz="4" w:space="0" w:color="8B8585" w:themeColor="accent4" w:themeTint="99"/>
        <w:right w:val="single" w:sz="4" w:space="0" w:color="8B8585" w:themeColor="accent4" w:themeTint="99"/>
        <w:insideH w:val="single" w:sz="4" w:space="0" w:color="8B8585" w:themeColor="accent4" w:themeTint="99"/>
        <w:insideV w:val="single" w:sz="4" w:space="0" w:color="8B8585" w:themeColor="accent4" w:themeTint="99"/>
      </w:tblBorders>
    </w:tblPr>
    <w:tblStylePr w:type="firstRow">
      <w:rPr>
        <w:b/>
        <w:bCs/>
        <w:color w:val="FFFFFF" w:themeColor="background1"/>
      </w:rPr>
      <w:tblPr/>
      <w:tcPr>
        <w:tcBorders>
          <w:top w:val="single" w:sz="4" w:space="0" w:color="3B3838" w:themeColor="accent4"/>
          <w:left w:val="single" w:sz="4" w:space="0" w:color="3B3838" w:themeColor="accent4"/>
          <w:bottom w:val="single" w:sz="4" w:space="0" w:color="3B3838" w:themeColor="accent4"/>
          <w:right w:val="single" w:sz="4" w:space="0" w:color="3B3838" w:themeColor="accent4"/>
          <w:insideH w:val="nil"/>
          <w:insideV w:val="nil"/>
        </w:tcBorders>
        <w:shd w:val="clear" w:color="auto" w:fill="3B3838" w:themeFill="accent4"/>
      </w:tcPr>
    </w:tblStylePr>
    <w:tblStylePr w:type="lastRow">
      <w:rPr>
        <w:b/>
        <w:bCs/>
      </w:rPr>
      <w:tblPr/>
      <w:tcPr>
        <w:tcBorders>
          <w:top w:val="double" w:sz="4" w:space="0" w:color="3B3838" w:themeColor="accent4"/>
        </w:tcBorders>
      </w:tcPr>
    </w:tblStylePr>
    <w:tblStylePr w:type="firstCol">
      <w:rPr>
        <w:b/>
        <w:bCs/>
      </w:rPr>
    </w:tblStylePr>
    <w:tblStylePr w:type="lastCol">
      <w:rPr>
        <w:b/>
        <w:bCs/>
      </w:rPr>
    </w:tblStylePr>
    <w:tblStylePr w:type="band1Vert">
      <w:tblPr/>
      <w:tcPr>
        <w:shd w:val="clear" w:color="auto" w:fill="D8D6D6" w:themeFill="accent4" w:themeFillTint="33"/>
      </w:tcPr>
    </w:tblStylePr>
    <w:tblStylePr w:type="band1Horz">
      <w:tblPr/>
      <w:tcPr>
        <w:shd w:val="clear" w:color="auto" w:fill="D8D6D6" w:themeFill="accent4" w:themeFillTint="33"/>
      </w:tcPr>
    </w:tblStylePr>
  </w:style>
  <w:style w:type="table" w:styleId="GridTable4-Accent5">
    <w:name w:val="Grid Table 4 Accent 5"/>
    <w:basedOn w:val="TableNormal"/>
    <w:uiPriority w:val="49"/>
    <w:rsid w:val="00572222"/>
    <w:pPr>
      <w:spacing w:after="0" w:line="240" w:lineRule="auto"/>
    </w:pPr>
    <w:tblPr>
      <w:tblStyleRowBandSize w:val="1"/>
      <w:tblStyleColBandSize w:val="1"/>
      <w:tblBorders>
        <w:top w:val="single" w:sz="4" w:space="0" w:color="FFFFFF" w:themeColor="accent5" w:themeTint="99"/>
        <w:left w:val="single" w:sz="4" w:space="0" w:color="FFFFFF" w:themeColor="accent5" w:themeTint="99"/>
        <w:bottom w:val="single" w:sz="4" w:space="0" w:color="FFFFFF" w:themeColor="accent5" w:themeTint="99"/>
        <w:right w:val="single" w:sz="4" w:space="0" w:color="FFFFFF" w:themeColor="accent5" w:themeTint="99"/>
        <w:insideH w:val="single" w:sz="4" w:space="0" w:color="FFFFFF" w:themeColor="accent5" w:themeTint="99"/>
        <w:insideV w:val="single" w:sz="4" w:space="0" w:color="FFFFFF" w:themeColor="accent5" w:themeTint="99"/>
      </w:tblBorders>
    </w:tblPr>
    <w:tblStylePr w:type="firstRow">
      <w:rPr>
        <w:b/>
        <w:bCs/>
        <w:color w:val="FFFFFF" w:themeColor="background1"/>
      </w:rPr>
      <w:tblPr/>
      <w:tcPr>
        <w:tcBorders>
          <w:top w:val="single" w:sz="4" w:space="0" w:color="FFFFFF" w:themeColor="accent5"/>
          <w:left w:val="single" w:sz="4" w:space="0" w:color="FFFFFF" w:themeColor="accent5"/>
          <w:bottom w:val="single" w:sz="4" w:space="0" w:color="FFFFFF" w:themeColor="accent5"/>
          <w:right w:val="single" w:sz="4" w:space="0" w:color="FFFFFF" w:themeColor="accent5"/>
          <w:insideH w:val="nil"/>
          <w:insideV w:val="nil"/>
        </w:tcBorders>
        <w:shd w:val="clear" w:color="auto" w:fill="FFFFFF" w:themeFill="accent5"/>
      </w:tcPr>
    </w:tblStylePr>
    <w:tblStylePr w:type="lastRow">
      <w:rPr>
        <w:b/>
        <w:bCs/>
      </w:rPr>
      <w:tblPr/>
      <w:tcPr>
        <w:tcBorders>
          <w:top w:val="double" w:sz="4" w:space="0" w:color="FFFFFF" w:themeColor="accent5"/>
        </w:tcBorders>
      </w:tcPr>
    </w:tblStylePr>
    <w:tblStylePr w:type="firstCol">
      <w:rPr>
        <w:b/>
        <w:bCs/>
      </w:rPr>
    </w:tblStylePr>
    <w:tblStylePr w:type="lastCol">
      <w:rPr>
        <w:b/>
        <w:bCs/>
      </w:rPr>
    </w:tblStylePr>
    <w:tblStylePr w:type="band1Vert">
      <w:tblPr/>
      <w:tcPr>
        <w:shd w:val="clear" w:color="auto" w:fill="FFFFFF" w:themeFill="accent5" w:themeFillTint="33"/>
      </w:tcPr>
    </w:tblStylePr>
    <w:tblStylePr w:type="band1Horz">
      <w:tblPr/>
      <w:tcPr>
        <w:shd w:val="clear" w:color="auto" w:fill="FFFFFF" w:themeFill="accent5" w:themeFillTint="33"/>
      </w:tcPr>
    </w:tblStylePr>
  </w:style>
  <w:style w:type="table" w:styleId="GridTable4-Accent6">
    <w:name w:val="Grid Table 4 Accent 6"/>
    <w:basedOn w:val="TableNormal"/>
    <w:uiPriority w:val="49"/>
    <w:rsid w:val="00572222"/>
    <w:pPr>
      <w:spacing w:after="0" w:line="240" w:lineRule="auto"/>
    </w:pPr>
    <w:tblPr>
      <w:tblStyleRowBandSize w:val="1"/>
      <w:tblStyleColBandSize w:val="1"/>
      <w:tblBorders>
        <w:top w:val="single" w:sz="4" w:space="0" w:color="FFFFFF" w:themeColor="accent6" w:themeTint="99"/>
        <w:left w:val="single" w:sz="4" w:space="0" w:color="FFFFFF" w:themeColor="accent6" w:themeTint="99"/>
        <w:bottom w:val="single" w:sz="4" w:space="0" w:color="FFFFFF" w:themeColor="accent6" w:themeTint="99"/>
        <w:right w:val="single" w:sz="4" w:space="0" w:color="FFFFFF" w:themeColor="accent6" w:themeTint="99"/>
        <w:insideH w:val="single" w:sz="4" w:space="0" w:color="FFFFFF" w:themeColor="accent6" w:themeTint="99"/>
        <w:insideV w:val="single" w:sz="4" w:space="0" w:color="FFFFFF" w:themeColor="accent6" w:themeTint="99"/>
      </w:tblBorders>
    </w:tblPr>
    <w:tblStylePr w:type="firstRow">
      <w:rPr>
        <w:b/>
        <w:bCs/>
        <w:color w:val="FFFFFF" w:themeColor="background1"/>
      </w:rPr>
      <w:tblPr/>
      <w:tcPr>
        <w:tcBorders>
          <w:top w:val="single" w:sz="4" w:space="0" w:color="FFFFFF" w:themeColor="accent6"/>
          <w:left w:val="single" w:sz="4" w:space="0" w:color="FFFFFF" w:themeColor="accent6"/>
          <w:bottom w:val="single" w:sz="4" w:space="0" w:color="FFFFFF" w:themeColor="accent6"/>
          <w:right w:val="single" w:sz="4" w:space="0" w:color="FFFFFF" w:themeColor="accent6"/>
          <w:insideH w:val="nil"/>
          <w:insideV w:val="nil"/>
        </w:tcBorders>
        <w:shd w:val="clear" w:color="auto" w:fill="FFFFFF" w:themeFill="accent6"/>
      </w:tcPr>
    </w:tblStylePr>
    <w:tblStylePr w:type="lastRow">
      <w:rPr>
        <w:b/>
        <w:bCs/>
      </w:rPr>
      <w:tblPr/>
      <w:tcPr>
        <w:tcBorders>
          <w:top w:val="double" w:sz="4" w:space="0" w:color="FFFFFF" w:themeColor="accent6"/>
        </w:tcBorders>
      </w:tcPr>
    </w:tblStylePr>
    <w:tblStylePr w:type="firstCol">
      <w:rPr>
        <w:b/>
        <w:bCs/>
      </w:rPr>
    </w:tblStylePr>
    <w:tblStylePr w:type="lastCol">
      <w:rPr>
        <w:b/>
        <w:bCs/>
      </w:rPr>
    </w:tblStylePr>
    <w:tblStylePr w:type="band1Vert">
      <w:tblPr/>
      <w:tcPr>
        <w:shd w:val="clear" w:color="auto" w:fill="FFFFFF" w:themeFill="accent6" w:themeFillTint="33"/>
      </w:tcPr>
    </w:tblStylePr>
    <w:tblStylePr w:type="band1Horz">
      <w:tblPr/>
      <w:tcPr>
        <w:shd w:val="clear" w:color="auto" w:fill="FFFFFF" w:themeFill="accent6" w:themeFillTint="33"/>
      </w:tcPr>
    </w:tblStylePr>
  </w:style>
  <w:style w:type="table" w:styleId="GridTable5Dark">
    <w:name w:val="Grid Table 5 Dark"/>
    <w:basedOn w:val="TableNormal"/>
    <w:uiPriority w:val="50"/>
    <w:rsid w:val="0057222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57222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C1C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1919"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1919"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1919"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1919" w:themeFill="accent1"/>
      </w:tcPr>
    </w:tblStylePr>
    <w:tblStylePr w:type="band1Vert">
      <w:tblPr/>
      <w:tcPr>
        <w:shd w:val="clear" w:color="auto" w:fill="D68484" w:themeFill="accent1" w:themeFillTint="66"/>
      </w:tcPr>
    </w:tblStylePr>
    <w:tblStylePr w:type="band1Horz">
      <w:tblPr/>
      <w:tcPr>
        <w:shd w:val="clear" w:color="auto" w:fill="D68484" w:themeFill="accent1" w:themeFillTint="66"/>
      </w:tcPr>
    </w:tblStylePr>
  </w:style>
  <w:style w:type="table" w:styleId="GridTable5Dark-Accent2">
    <w:name w:val="Grid Table 5 Dark Accent 2"/>
    <w:basedOn w:val="TableNormal"/>
    <w:uiPriority w:val="50"/>
    <w:rsid w:val="0057222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7E0"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D966"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D966"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D966"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D966" w:themeFill="accent2"/>
      </w:tcPr>
    </w:tblStylePr>
    <w:tblStylePr w:type="band1Vert">
      <w:tblPr/>
      <w:tcPr>
        <w:shd w:val="clear" w:color="auto" w:fill="FFEFC1" w:themeFill="accent2" w:themeFillTint="66"/>
      </w:tcPr>
    </w:tblStylePr>
    <w:tblStylePr w:type="band1Horz">
      <w:tblPr/>
      <w:tcPr>
        <w:shd w:val="clear" w:color="auto" w:fill="FFEFC1" w:themeFill="accent2" w:themeFillTint="66"/>
      </w:tcPr>
    </w:tblStylePr>
  </w:style>
  <w:style w:type="table" w:styleId="GridTable5Dark-Accent3">
    <w:name w:val="Grid Table 5 Dark Accent 3"/>
    <w:basedOn w:val="TableNormal"/>
    <w:uiPriority w:val="50"/>
    <w:rsid w:val="0057222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6F5F2"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5CDC1"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5CDC1"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5CDC1"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5CDC1" w:themeFill="accent3"/>
      </w:tcPr>
    </w:tblStylePr>
    <w:tblStylePr w:type="band1Vert">
      <w:tblPr/>
      <w:tcPr>
        <w:shd w:val="clear" w:color="auto" w:fill="CEEBE6" w:themeFill="accent3" w:themeFillTint="66"/>
      </w:tcPr>
    </w:tblStylePr>
    <w:tblStylePr w:type="band1Horz">
      <w:tblPr/>
      <w:tcPr>
        <w:shd w:val="clear" w:color="auto" w:fill="CEEBE6" w:themeFill="accent3" w:themeFillTint="66"/>
      </w:tcPr>
    </w:tblStylePr>
  </w:style>
  <w:style w:type="table" w:styleId="GridTable5Dark-Accent4">
    <w:name w:val="Grid Table 5 Dark Accent 4"/>
    <w:basedOn w:val="TableNormal"/>
    <w:uiPriority w:val="50"/>
    <w:rsid w:val="0057222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8D6D6"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3B3838"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3B3838"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3B3838"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3B3838" w:themeFill="accent4"/>
      </w:tcPr>
    </w:tblStylePr>
    <w:tblStylePr w:type="band1Vert">
      <w:tblPr/>
      <w:tcPr>
        <w:shd w:val="clear" w:color="auto" w:fill="B2ADAD" w:themeFill="accent4" w:themeFillTint="66"/>
      </w:tcPr>
    </w:tblStylePr>
    <w:tblStylePr w:type="band1Horz">
      <w:tblPr/>
      <w:tcPr>
        <w:shd w:val="clear" w:color="auto" w:fill="B2ADAD" w:themeFill="accent4" w:themeFillTint="66"/>
      </w:tcPr>
    </w:tblStylePr>
  </w:style>
  <w:style w:type="table" w:styleId="GridTable5Dark-Accent5">
    <w:name w:val="Grid Table 5 Dark Accent 5"/>
    <w:basedOn w:val="TableNormal"/>
    <w:uiPriority w:val="50"/>
    <w:rsid w:val="0057222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FF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FFFF"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FFFF"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FFFF"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FFFF" w:themeFill="accent5"/>
      </w:tcPr>
    </w:tblStylePr>
    <w:tblStylePr w:type="band1Vert">
      <w:tblPr/>
      <w:tcPr>
        <w:shd w:val="clear" w:color="auto" w:fill="FFFFFF" w:themeFill="accent5" w:themeFillTint="66"/>
      </w:tcPr>
    </w:tblStylePr>
    <w:tblStylePr w:type="band1Horz">
      <w:tblPr/>
      <w:tcPr>
        <w:shd w:val="clear" w:color="auto" w:fill="FFFFFF" w:themeFill="accent5" w:themeFillTint="66"/>
      </w:tcPr>
    </w:tblStylePr>
  </w:style>
  <w:style w:type="table" w:styleId="GridTable5Dark-Accent6">
    <w:name w:val="Grid Table 5 Dark Accent 6"/>
    <w:basedOn w:val="TableNormal"/>
    <w:uiPriority w:val="50"/>
    <w:rsid w:val="0057222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FFF"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FFFF"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FFFF"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FFFF"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FFFF" w:themeFill="accent6"/>
      </w:tcPr>
    </w:tblStylePr>
    <w:tblStylePr w:type="band1Vert">
      <w:tblPr/>
      <w:tcPr>
        <w:shd w:val="clear" w:color="auto" w:fill="FFFFFF" w:themeFill="accent6" w:themeFillTint="66"/>
      </w:tcPr>
    </w:tblStylePr>
    <w:tblStylePr w:type="band1Horz">
      <w:tblPr/>
      <w:tcPr>
        <w:shd w:val="clear" w:color="auto" w:fill="FFFFFF" w:themeFill="accent6" w:themeFillTint="66"/>
      </w:tcPr>
    </w:tblStylePr>
  </w:style>
  <w:style w:type="table" w:styleId="GridTable6Colorful">
    <w:name w:val="Grid Table 6 Colorful"/>
    <w:basedOn w:val="TableNormal"/>
    <w:uiPriority w:val="51"/>
    <w:rsid w:val="00572222"/>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572222"/>
    <w:pPr>
      <w:spacing w:after="0" w:line="240" w:lineRule="auto"/>
    </w:pPr>
    <w:rPr>
      <w:color w:val="381212" w:themeColor="accent1" w:themeShade="BF"/>
    </w:rPr>
    <w:tblPr>
      <w:tblStyleRowBandSize w:val="1"/>
      <w:tblStyleColBandSize w:val="1"/>
      <w:tblBorders>
        <w:top w:val="single" w:sz="4" w:space="0" w:color="C14646" w:themeColor="accent1" w:themeTint="99"/>
        <w:left w:val="single" w:sz="4" w:space="0" w:color="C14646" w:themeColor="accent1" w:themeTint="99"/>
        <w:bottom w:val="single" w:sz="4" w:space="0" w:color="C14646" w:themeColor="accent1" w:themeTint="99"/>
        <w:right w:val="single" w:sz="4" w:space="0" w:color="C14646" w:themeColor="accent1" w:themeTint="99"/>
        <w:insideH w:val="single" w:sz="4" w:space="0" w:color="C14646" w:themeColor="accent1" w:themeTint="99"/>
        <w:insideV w:val="single" w:sz="4" w:space="0" w:color="C14646" w:themeColor="accent1" w:themeTint="99"/>
      </w:tblBorders>
    </w:tblPr>
    <w:tblStylePr w:type="firstRow">
      <w:rPr>
        <w:b/>
        <w:bCs/>
      </w:rPr>
      <w:tblPr/>
      <w:tcPr>
        <w:tcBorders>
          <w:bottom w:val="single" w:sz="12" w:space="0" w:color="C14646" w:themeColor="accent1" w:themeTint="99"/>
        </w:tcBorders>
      </w:tcPr>
    </w:tblStylePr>
    <w:tblStylePr w:type="lastRow">
      <w:rPr>
        <w:b/>
        <w:bCs/>
      </w:rPr>
      <w:tblPr/>
      <w:tcPr>
        <w:tcBorders>
          <w:top w:val="double" w:sz="4" w:space="0" w:color="C14646" w:themeColor="accent1" w:themeTint="99"/>
        </w:tcBorders>
      </w:tcPr>
    </w:tblStylePr>
    <w:tblStylePr w:type="firstCol">
      <w:rPr>
        <w:b/>
        <w:bCs/>
      </w:rPr>
    </w:tblStylePr>
    <w:tblStylePr w:type="lastCol">
      <w:rPr>
        <w:b/>
        <w:bCs/>
      </w:rPr>
    </w:tblStylePr>
    <w:tblStylePr w:type="band1Vert">
      <w:tblPr/>
      <w:tcPr>
        <w:shd w:val="clear" w:color="auto" w:fill="EAC1C1" w:themeFill="accent1" w:themeFillTint="33"/>
      </w:tcPr>
    </w:tblStylePr>
    <w:tblStylePr w:type="band1Horz">
      <w:tblPr/>
      <w:tcPr>
        <w:shd w:val="clear" w:color="auto" w:fill="EAC1C1" w:themeFill="accent1" w:themeFillTint="33"/>
      </w:tcPr>
    </w:tblStylePr>
  </w:style>
  <w:style w:type="table" w:styleId="GridTable6Colorful-Accent2">
    <w:name w:val="Grid Table 6 Colorful Accent 2"/>
    <w:basedOn w:val="TableNormal"/>
    <w:uiPriority w:val="51"/>
    <w:rsid w:val="00572222"/>
    <w:pPr>
      <w:spacing w:after="0" w:line="240" w:lineRule="auto"/>
    </w:pPr>
    <w:rPr>
      <w:color w:val="FFC20C" w:themeColor="accent2" w:themeShade="BF"/>
    </w:rPr>
    <w:tblPr>
      <w:tblStyleRowBandSize w:val="1"/>
      <w:tblStyleColBandSize w:val="1"/>
      <w:tblBorders>
        <w:top w:val="single" w:sz="4" w:space="0" w:color="FFE7A3" w:themeColor="accent2" w:themeTint="99"/>
        <w:left w:val="single" w:sz="4" w:space="0" w:color="FFE7A3" w:themeColor="accent2" w:themeTint="99"/>
        <w:bottom w:val="single" w:sz="4" w:space="0" w:color="FFE7A3" w:themeColor="accent2" w:themeTint="99"/>
        <w:right w:val="single" w:sz="4" w:space="0" w:color="FFE7A3" w:themeColor="accent2" w:themeTint="99"/>
        <w:insideH w:val="single" w:sz="4" w:space="0" w:color="FFE7A3" w:themeColor="accent2" w:themeTint="99"/>
        <w:insideV w:val="single" w:sz="4" w:space="0" w:color="FFE7A3" w:themeColor="accent2" w:themeTint="99"/>
      </w:tblBorders>
    </w:tblPr>
    <w:tblStylePr w:type="firstRow">
      <w:rPr>
        <w:b/>
        <w:bCs/>
      </w:rPr>
      <w:tblPr/>
      <w:tcPr>
        <w:tcBorders>
          <w:bottom w:val="single" w:sz="12" w:space="0" w:color="FFE7A3" w:themeColor="accent2" w:themeTint="99"/>
        </w:tcBorders>
      </w:tcPr>
    </w:tblStylePr>
    <w:tblStylePr w:type="lastRow">
      <w:rPr>
        <w:b/>
        <w:bCs/>
      </w:rPr>
      <w:tblPr/>
      <w:tcPr>
        <w:tcBorders>
          <w:top w:val="double" w:sz="4" w:space="0" w:color="FFE7A3" w:themeColor="accent2" w:themeTint="99"/>
        </w:tcBorders>
      </w:tcPr>
    </w:tblStylePr>
    <w:tblStylePr w:type="firstCol">
      <w:rPr>
        <w:b/>
        <w:bCs/>
      </w:rPr>
    </w:tblStylePr>
    <w:tblStylePr w:type="lastCol">
      <w:rPr>
        <w:b/>
        <w:bCs/>
      </w:rPr>
    </w:tblStylePr>
    <w:tblStylePr w:type="band1Vert">
      <w:tblPr/>
      <w:tcPr>
        <w:shd w:val="clear" w:color="auto" w:fill="FFF7E0" w:themeFill="accent2" w:themeFillTint="33"/>
      </w:tcPr>
    </w:tblStylePr>
    <w:tblStylePr w:type="band1Horz">
      <w:tblPr/>
      <w:tcPr>
        <w:shd w:val="clear" w:color="auto" w:fill="FFF7E0" w:themeFill="accent2" w:themeFillTint="33"/>
      </w:tcPr>
    </w:tblStylePr>
  </w:style>
  <w:style w:type="table" w:styleId="GridTable6Colorful-Accent3">
    <w:name w:val="Grid Table 6 Colorful Accent 3"/>
    <w:basedOn w:val="TableNormal"/>
    <w:uiPriority w:val="51"/>
    <w:rsid w:val="00572222"/>
    <w:pPr>
      <w:spacing w:after="0" w:line="240" w:lineRule="auto"/>
    </w:pPr>
    <w:rPr>
      <w:color w:val="49B3A1" w:themeColor="accent3" w:themeShade="BF"/>
    </w:rPr>
    <w:tblPr>
      <w:tblStyleRowBandSize w:val="1"/>
      <w:tblStyleColBandSize w:val="1"/>
      <w:tblBorders>
        <w:top w:val="single" w:sz="4" w:space="0" w:color="B5E1D9" w:themeColor="accent3" w:themeTint="99"/>
        <w:left w:val="single" w:sz="4" w:space="0" w:color="B5E1D9" w:themeColor="accent3" w:themeTint="99"/>
        <w:bottom w:val="single" w:sz="4" w:space="0" w:color="B5E1D9" w:themeColor="accent3" w:themeTint="99"/>
        <w:right w:val="single" w:sz="4" w:space="0" w:color="B5E1D9" w:themeColor="accent3" w:themeTint="99"/>
        <w:insideH w:val="single" w:sz="4" w:space="0" w:color="B5E1D9" w:themeColor="accent3" w:themeTint="99"/>
        <w:insideV w:val="single" w:sz="4" w:space="0" w:color="B5E1D9" w:themeColor="accent3" w:themeTint="99"/>
      </w:tblBorders>
    </w:tblPr>
    <w:tblStylePr w:type="firstRow">
      <w:rPr>
        <w:b/>
        <w:bCs/>
      </w:rPr>
      <w:tblPr/>
      <w:tcPr>
        <w:tcBorders>
          <w:bottom w:val="single" w:sz="12" w:space="0" w:color="B5E1D9" w:themeColor="accent3" w:themeTint="99"/>
        </w:tcBorders>
      </w:tcPr>
    </w:tblStylePr>
    <w:tblStylePr w:type="lastRow">
      <w:rPr>
        <w:b/>
        <w:bCs/>
      </w:rPr>
      <w:tblPr/>
      <w:tcPr>
        <w:tcBorders>
          <w:top w:val="double" w:sz="4" w:space="0" w:color="B5E1D9" w:themeColor="accent3" w:themeTint="99"/>
        </w:tcBorders>
      </w:tcPr>
    </w:tblStylePr>
    <w:tblStylePr w:type="firstCol">
      <w:rPr>
        <w:b/>
        <w:bCs/>
      </w:rPr>
    </w:tblStylePr>
    <w:tblStylePr w:type="lastCol">
      <w:rPr>
        <w:b/>
        <w:bCs/>
      </w:rPr>
    </w:tblStylePr>
    <w:tblStylePr w:type="band1Vert">
      <w:tblPr/>
      <w:tcPr>
        <w:shd w:val="clear" w:color="auto" w:fill="E6F5F2" w:themeFill="accent3" w:themeFillTint="33"/>
      </w:tcPr>
    </w:tblStylePr>
    <w:tblStylePr w:type="band1Horz">
      <w:tblPr/>
      <w:tcPr>
        <w:shd w:val="clear" w:color="auto" w:fill="E6F5F2" w:themeFill="accent3" w:themeFillTint="33"/>
      </w:tcPr>
    </w:tblStylePr>
  </w:style>
  <w:style w:type="table" w:styleId="GridTable6Colorful-Accent4">
    <w:name w:val="Grid Table 6 Colorful Accent 4"/>
    <w:basedOn w:val="TableNormal"/>
    <w:uiPriority w:val="51"/>
    <w:rsid w:val="00572222"/>
    <w:pPr>
      <w:spacing w:after="0" w:line="240" w:lineRule="auto"/>
    </w:pPr>
    <w:rPr>
      <w:color w:val="2C2A2A" w:themeColor="accent4" w:themeShade="BF"/>
    </w:rPr>
    <w:tblPr>
      <w:tblStyleRowBandSize w:val="1"/>
      <w:tblStyleColBandSize w:val="1"/>
      <w:tblBorders>
        <w:top w:val="single" w:sz="4" w:space="0" w:color="8B8585" w:themeColor="accent4" w:themeTint="99"/>
        <w:left w:val="single" w:sz="4" w:space="0" w:color="8B8585" w:themeColor="accent4" w:themeTint="99"/>
        <w:bottom w:val="single" w:sz="4" w:space="0" w:color="8B8585" w:themeColor="accent4" w:themeTint="99"/>
        <w:right w:val="single" w:sz="4" w:space="0" w:color="8B8585" w:themeColor="accent4" w:themeTint="99"/>
        <w:insideH w:val="single" w:sz="4" w:space="0" w:color="8B8585" w:themeColor="accent4" w:themeTint="99"/>
        <w:insideV w:val="single" w:sz="4" w:space="0" w:color="8B8585" w:themeColor="accent4" w:themeTint="99"/>
      </w:tblBorders>
    </w:tblPr>
    <w:tblStylePr w:type="firstRow">
      <w:rPr>
        <w:b/>
        <w:bCs/>
      </w:rPr>
      <w:tblPr/>
      <w:tcPr>
        <w:tcBorders>
          <w:bottom w:val="single" w:sz="12" w:space="0" w:color="8B8585" w:themeColor="accent4" w:themeTint="99"/>
        </w:tcBorders>
      </w:tcPr>
    </w:tblStylePr>
    <w:tblStylePr w:type="lastRow">
      <w:rPr>
        <w:b/>
        <w:bCs/>
      </w:rPr>
      <w:tblPr/>
      <w:tcPr>
        <w:tcBorders>
          <w:top w:val="double" w:sz="4" w:space="0" w:color="8B8585" w:themeColor="accent4" w:themeTint="99"/>
        </w:tcBorders>
      </w:tcPr>
    </w:tblStylePr>
    <w:tblStylePr w:type="firstCol">
      <w:rPr>
        <w:b/>
        <w:bCs/>
      </w:rPr>
    </w:tblStylePr>
    <w:tblStylePr w:type="lastCol">
      <w:rPr>
        <w:b/>
        <w:bCs/>
      </w:rPr>
    </w:tblStylePr>
    <w:tblStylePr w:type="band1Vert">
      <w:tblPr/>
      <w:tcPr>
        <w:shd w:val="clear" w:color="auto" w:fill="D8D6D6" w:themeFill="accent4" w:themeFillTint="33"/>
      </w:tcPr>
    </w:tblStylePr>
    <w:tblStylePr w:type="band1Horz">
      <w:tblPr/>
      <w:tcPr>
        <w:shd w:val="clear" w:color="auto" w:fill="D8D6D6" w:themeFill="accent4" w:themeFillTint="33"/>
      </w:tcPr>
    </w:tblStylePr>
  </w:style>
  <w:style w:type="table" w:styleId="GridTable6Colorful-Accent5">
    <w:name w:val="Grid Table 6 Colorful Accent 5"/>
    <w:basedOn w:val="TableNormal"/>
    <w:uiPriority w:val="51"/>
    <w:rsid w:val="00572222"/>
    <w:pPr>
      <w:spacing w:after="0" w:line="240" w:lineRule="auto"/>
    </w:pPr>
    <w:rPr>
      <w:color w:val="BFBFBF" w:themeColor="accent5" w:themeShade="BF"/>
    </w:rPr>
    <w:tblPr>
      <w:tblStyleRowBandSize w:val="1"/>
      <w:tblStyleColBandSize w:val="1"/>
      <w:tblBorders>
        <w:top w:val="single" w:sz="4" w:space="0" w:color="FFFFFF" w:themeColor="accent5" w:themeTint="99"/>
        <w:left w:val="single" w:sz="4" w:space="0" w:color="FFFFFF" w:themeColor="accent5" w:themeTint="99"/>
        <w:bottom w:val="single" w:sz="4" w:space="0" w:color="FFFFFF" w:themeColor="accent5" w:themeTint="99"/>
        <w:right w:val="single" w:sz="4" w:space="0" w:color="FFFFFF" w:themeColor="accent5" w:themeTint="99"/>
        <w:insideH w:val="single" w:sz="4" w:space="0" w:color="FFFFFF" w:themeColor="accent5" w:themeTint="99"/>
        <w:insideV w:val="single" w:sz="4" w:space="0" w:color="FFFFFF" w:themeColor="accent5" w:themeTint="99"/>
      </w:tblBorders>
    </w:tblPr>
    <w:tblStylePr w:type="firstRow">
      <w:rPr>
        <w:b/>
        <w:bCs/>
      </w:rPr>
      <w:tblPr/>
      <w:tcPr>
        <w:tcBorders>
          <w:bottom w:val="single" w:sz="12" w:space="0" w:color="FFFFFF" w:themeColor="accent5" w:themeTint="99"/>
        </w:tcBorders>
      </w:tcPr>
    </w:tblStylePr>
    <w:tblStylePr w:type="lastRow">
      <w:rPr>
        <w:b/>
        <w:bCs/>
      </w:rPr>
      <w:tblPr/>
      <w:tcPr>
        <w:tcBorders>
          <w:top w:val="double" w:sz="4" w:space="0" w:color="FFFFFF" w:themeColor="accent5" w:themeTint="99"/>
        </w:tcBorders>
      </w:tcPr>
    </w:tblStylePr>
    <w:tblStylePr w:type="firstCol">
      <w:rPr>
        <w:b/>
        <w:bCs/>
      </w:rPr>
    </w:tblStylePr>
    <w:tblStylePr w:type="lastCol">
      <w:rPr>
        <w:b/>
        <w:bCs/>
      </w:rPr>
    </w:tblStylePr>
    <w:tblStylePr w:type="band1Vert">
      <w:tblPr/>
      <w:tcPr>
        <w:shd w:val="clear" w:color="auto" w:fill="FFFFFF" w:themeFill="accent5" w:themeFillTint="33"/>
      </w:tcPr>
    </w:tblStylePr>
    <w:tblStylePr w:type="band1Horz">
      <w:tblPr/>
      <w:tcPr>
        <w:shd w:val="clear" w:color="auto" w:fill="FFFFFF" w:themeFill="accent5" w:themeFillTint="33"/>
      </w:tcPr>
    </w:tblStylePr>
  </w:style>
  <w:style w:type="table" w:styleId="GridTable6Colorful-Accent6">
    <w:name w:val="Grid Table 6 Colorful Accent 6"/>
    <w:basedOn w:val="TableNormal"/>
    <w:uiPriority w:val="51"/>
    <w:rsid w:val="00572222"/>
    <w:pPr>
      <w:spacing w:after="0" w:line="240" w:lineRule="auto"/>
    </w:pPr>
    <w:rPr>
      <w:color w:val="BFBFBF" w:themeColor="accent6" w:themeShade="BF"/>
    </w:rPr>
    <w:tblPr>
      <w:tblStyleRowBandSize w:val="1"/>
      <w:tblStyleColBandSize w:val="1"/>
      <w:tblBorders>
        <w:top w:val="single" w:sz="4" w:space="0" w:color="FFFFFF" w:themeColor="accent6" w:themeTint="99"/>
        <w:left w:val="single" w:sz="4" w:space="0" w:color="FFFFFF" w:themeColor="accent6" w:themeTint="99"/>
        <w:bottom w:val="single" w:sz="4" w:space="0" w:color="FFFFFF" w:themeColor="accent6" w:themeTint="99"/>
        <w:right w:val="single" w:sz="4" w:space="0" w:color="FFFFFF" w:themeColor="accent6" w:themeTint="99"/>
        <w:insideH w:val="single" w:sz="4" w:space="0" w:color="FFFFFF" w:themeColor="accent6" w:themeTint="99"/>
        <w:insideV w:val="single" w:sz="4" w:space="0" w:color="FFFFFF" w:themeColor="accent6" w:themeTint="99"/>
      </w:tblBorders>
    </w:tblPr>
    <w:tblStylePr w:type="firstRow">
      <w:rPr>
        <w:b/>
        <w:bCs/>
      </w:rPr>
      <w:tblPr/>
      <w:tcPr>
        <w:tcBorders>
          <w:bottom w:val="single" w:sz="12" w:space="0" w:color="FFFFFF" w:themeColor="accent6" w:themeTint="99"/>
        </w:tcBorders>
      </w:tcPr>
    </w:tblStylePr>
    <w:tblStylePr w:type="lastRow">
      <w:rPr>
        <w:b/>
        <w:bCs/>
      </w:rPr>
      <w:tblPr/>
      <w:tcPr>
        <w:tcBorders>
          <w:top w:val="double" w:sz="4" w:space="0" w:color="FFFFFF" w:themeColor="accent6" w:themeTint="99"/>
        </w:tcBorders>
      </w:tcPr>
    </w:tblStylePr>
    <w:tblStylePr w:type="firstCol">
      <w:rPr>
        <w:b/>
        <w:bCs/>
      </w:rPr>
    </w:tblStylePr>
    <w:tblStylePr w:type="lastCol">
      <w:rPr>
        <w:b/>
        <w:bCs/>
      </w:rPr>
    </w:tblStylePr>
    <w:tblStylePr w:type="band1Vert">
      <w:tblPr/>
      <w:tcPr>
        <w:shd w:val="clear" w:color="auto" w:fill="FFFFFF" w:themeFill="accent6" w:themeFillTint="33"/>
      </w:tcPr>
    </w:tblStylePr>
    <w:tblStylePr w:type="band1Horz">
      <w:tblPr/>
      <w:tcPr>
        <w:shd w:val="clear" w:color="auto" w:fill="FFFFFF" w:themeFill="accent6" w:themeFillTint="33"/>
      </w:tcPr>
    </w:tblStylePr>
  </w:style>
  <w:style w:type="table" w:styleId="GridTable7Colorful">
    <w:name w:val="Grid Table 7 Colorful"/>
    <w:basedOn w:val="TableNormal"/>
    <w:uiPriority w:val="52"/>
    <w:rsid w:val="00572222"/>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572222"/>
    <w:pPr>
      <w:spacing w:after="0" w:line="240" w:lineRule="auto"/>
    </w:pPr>
    <w:rPr>
      <w:color w:val="381212" w:themeColor="accent1" w:themeShade="BF"/>
    </w:rPr>
    <w:tblPr>
      <w:tblStyleRowBandSize w:val="1"/>
      <w:tblStyleColBandSize w:val="1"/>
      <w:tblBorders>
        <w:top w:val="single" w:sz="4" w:space="0" w:color="C14646" w:themeColor="accent1" w:themeTint="99"/>
        <w:left w:val="single" w:sz="4" w:space="0" w:color="C14646" w:themeColor="accent1" w:themeTint="99"/>
        <w:bottom w:val="single" w:sz="4" w:space="0" w:color="C14646" w:themeColor="accent1" w:themeTint="99"/>
        <w:right w:val="single" w:sz="4" w:space="0" w:color="C14646" w:themeColor="accent1" w:themeTint="99"/>
        <w:insideH w:val="single" w:sz="4" w:space="0" w:color="C14646" w:themeColor="accent1" w:themeTint="99"/>
        <w:insideV w:val="single" w:sz="4" w:space="0" w:color="C14646"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C1C1" w:themeFill="accent1" w:themeFillTint="33"/>
      </w:tcPr>
    </w:tblStylePr>
    <w:tblStylePr w:type="band1Horz">
      <w:tblPr/>
      <w:tcPr>
        <w:shd w:val="clear" w:color="auto" w:fill="EAC1C1" w:themeFill="accent1" w:themeFillTint="33"/>
      </w:tcPr>
    </w:tblStylePr>
    <w:tblStylePr w:type="neCell">
      <w:tblPr/>
      <w:tcPr>
        <w:tcBorders>
          <w:bottom w:val="single" w:sz="4" w:space="0" w:color="C14646" w:themeColor="accent1" w:themeTint="99"/>
        </w:tcBorders>
      </w:tcPr>
    </w:tblStylePr>
    <w:tblStylePr w:type="nwCell">
      <w:tblPr/>
      <w:tcPr>
        <w:tcBorders>
          <w:bottom w:val="single" w:sz="4" w:space="0" w:color="C14646" w:themeColor="accent1" w:themeTint="99"/>
        </w:tcBorders>
      </w:tcPr>
    </w:tblStylePr>
    <w:tblStylePr w:type="seCell">
      <w:tblPr/>
      <w:tcPr>
        <w:tcBorders>
          <w:top w:val="single" w:sz="4" w:space="0" w:color="C14646" w:themeColor="accent1" w:themeTint="99"/>
        </w:tcBorders>
      </w:tcPr>
    </w:tblStylePr>
    <w:tblStylePr w:type="swCell">
      <w:tblPr/>
      <w:tcPr>
        <w:tcBorders>
          <w:top w:val="single" w:sz="4" w:space="0" w:color="C14646" w:themeColor="accent1" w:themeTint="99"/>
        </w:tcBorders>
      </w:tcPr>
    </w:tblStylePr>
  </w:style>
  <w:style w:type="table" w:styleId="GridTable7Colorful-Accent2">
    <w:name w:val="Grid Table 7 Colorful Accent 2"/>
    <w:basedOn w:val="TableNormal"/>
    <w:uiPriority w:val="52"/>
    <w:rsid w:val="00572222"/>
    <w:pPr>
      <w:spacing w:after="0" w:line="240" w:lineRule="auto"/>
    </w:pPr>
    <w:rPr>
      <w:color w:val="FFC20C" w:themeColor="accent2" w:themeShade="BF"/>
    </w:rPr>
    <w:tblPr>
      <w:tblStyleRowBandSize w:val="1"/>
      <w:tblStyleColBandSize w:val="1"/>
      <w:tblBorders>
        <w:top w:val="single" w:sz="4" w:space="0" w:color="FFE7A3" w:themeColor="accent2" w:themeTint="99"/>
        <w:left w:val="single" w:sz="4" w:space="0" w:color="FFE7A3" w:themeColor="accent2" w:themeTint="99"/>
        <w:bottom w:val="single" w:sz="4" w:space="0" w:color="FFE7A3" w:themeColor="accent2" w:themeTint="99"/>
        <w:right w:val="single" w:sz="4" w:space="0" w:color="FFE7A3" w:themeColor="accent2" w:themeTint="99"/>
        <w:insideH w:val="single" w:sz="4" w:space="0" w:color="FFE7A3" w:themeColor="accent2" w:themeTint="99"/>
        <w:insideV w:val="single" w:sz="4" w:space="0" w:color="FFE7A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7E0" w:themeFill="accent2" w:themeFillTint="33"/>
      </w:tcPr>
    </w:tblStylePr>
    <w:tblStylePr w:type="band1Horz">
      <w:tblPr/>
      <w:tcPr>
        <w:shd w:val="clear" w:color="auto" w:fill="FFF7E0" w:themeFill="accent2" w:themeFillTint="33"/>
      </w:tcPr>
    </w:tblStylePr>
    <w:tblStylePr w:type="neCell">
      <w:tblPr/>
      <w:tcPr>
        <w:tcBorders>
          <w:bottom w:val="single" w:sz="4" w:space="0" w:color="FFE7A3" w:themeColor="accent2" w:themeTint="99"/>
        </w:tcBorders>
      </w:tcPr>
    </w:tblStylePr>
    <w:tblStylePr w:type="nwCell">
      <w:tblPr/>
      <w:tcPr>
        <w:tcBorders>
          <w:bottom w:val="single" w:sz="4" w:space="0" w:color="FFE7A3" w:themeColor="accent2" w:themeTint="99"/>
        </w:tcBorders>
      </w:tcPr>
    </w:tblStylePr>
    <w:tblStylePr w:type="seCell">
      <w:tblPr/>
      <w:tcPr>
        <w:tcBorders>
          <w:top w:val="single" w:sz="4" w:space="0" w:color="FFE7A3" w:themeColor="accent2" w:themeTint="99"/>
        </w:tcBorders>
      </w:tcPr>
    </w:tblStylePr>
    <w:tblStylePr w:type="swCell">
      <w:tblPr/>
      <w:tcPr>
        <w:tcBorders>
          <w:top w:val="single" w:sz="4" w:space="0" w:color="FFE7A3" w:themeColor="accent2" w:themeTint="99"/>
        </w:tcBorders>
      </w:tcPr>
    </w:tblStylePr>
  </w:style>
  <w:style w:type="table" w:styleId="GridTable7Colorful-Accent3">
    <w:name w:val="Grid Table 7 Colorful Accent 3"/>
    <w:basedOn w:val="TableNormal"/>
    <w:uiPriority w:val="52"/>
    <w:rsid w:val="00572222"/>
    <w:pPr>
      <w:spacing w:after="0" w:line="240" w:lineRule="auto"/>
    </w:pPr>
    <w:rPr>
      <w:color w:val="49B3A1" w:themeColor="accent3" w:themeShade="BF"/>
    </w:rPr>
    <w:tblPr>
      <w:tblStyleRowBandSize w:val="1"/>
      <w:tblStyleColBandSize w:val="1"/>
      <w:tblBorders>
        <w:top w:val="single" w:sz="4" w:space="0" w:color="B5E1D9" w:themeColor="accent3" w:themeTint="99"/>
        <w:left w:val="single" w:sz="4" w:space="0" w:color="B5E1D9" w:themeColor="accent3" w:themeTint="99"/>
        <w:bottom w:val="single" w:sz="4" w:space="0" w:color="B5E1D9" w:themeColor="accent3" w:themeTint="99"/>
        <w:right w:val="single" w:sz="4" w:space="0" w:color="B5E1D9" w:themeColor="accent3" w:themeTint="99"/>
        <w:insideH w:val="single" w:sz="4" w:space="0" w:color="B5E1D9" w:themeColor="accent3" w:themeTint="99"/>
        <w:insideV w:val="single" w:sz="4" w:space="0" w:color="B5E1D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6F5F2" w:themeFill="accent3" w:themeFillTint="33"/>
      </w:tcPr>
    </w:tblStylePr>
    <w:tblStylePr w:type="band1Horz">
      <w:tblPr/>
      <w:tcPr>
        <w:shd w:val="clear" w:color="auto" w:fill="E6F5F2" w:themeFill="accent3" w:themeFillTint="33"/>
      </w:tcPr>
    </w:tblStylePr>
    <w:tblStylePr w:type="neCell">
      <w:tblPr/>
      <w:tcPr>
        <w:tcBorders>
          <w:bottom w:val="single" w:sz="4" w:space="0" w:color="B5E1D9" w:themeColor="accent3" w:themeTint="99"/>
        </w:tcBorders>
      </w:tcPr>
    </w:tblStylePr>
    <w:tblStylePr w:type="nwCell">
      <w:tblPr/>
      <w:tcPr>
        <w:tcBorders>
          <w:bottom w:val="single" w:sz="4" w:space="0" w:color="B5E1D9" w:themeColor="accent3" w:themeTint="99"/>
        </w:tcBorders>
      </w:tcPr>
    </w:tblStylePr>
    <w:tblStylePr w:type="seCell">
      <w:tblPr/>
      <w:tcPr>
        <w:tcBorders>
          <w:top w:val="single" w:sz="4" w:space="0" w:color="B5E1D9" w:themeColor="accent3" w:themeTint="99"/>
        </w:tcBorders>
      </w:tcPr>
    </w:tblStylePr>
    <w:tblStylePr w:type="swCell">
      <w:tblPr/>
      <w:tcPr>
        <w:tcBorders>
          <w:top w:val="single" w:sz="4" w:space="0" w:color="B5E1D9" w:themeColor="accent3" w:themeTint="99"/>
        </w:tcBorders>
      </w:tcPr>
    </w:tblStylePr>
  </w:style>
  <w:style w:type="table" w:styleId="GridTable7Colorful-Accent4">
    <w:name w:val="Grid Table 7 Colorful Accent 4"/>
    <w:basedOn w:val="TableNormal"/>
    <w:uiPriority w:val="52"/>
    <w:rsid w:val="00572222"/>
    <w:pPr>
      <w:spacing w:after="0" w:line="240" w:lineRule="auto"/>
    </w:pPr>
    <w:rPr>
      <w:color w:val="2C2A2A" w:themeColor="accent4" w:themeShade="BF"/>
    </w:rPr>
    <w:tblPr>
      <w:tblStyleRowBandSize w:val="1"/>
      <w:tblStyleColBandSize w:val="1"/>
      <w:tblBorders>
        <w:top w:val="single" w:sz="4" w:space="0" w:color="8B8585" w:themeColor="accent4" w:themeTint="99"/>
        <w:left w:val="single" w:sz="4" w:space="0" w:color="8B8585" w:themeColor="accent4" w:themeTint="99"/>
        <w:bottom w:val="single" w:sz="4" w:space="0" w:color="8B8585" w:themeColor="accent4" w:themeTint="99"/>
        <w:right w:val="single" w:sz="4" w:space="0" w:color="8B8585" w:themeColor="accent4" w:themeTint="99"/>
        <w:insideH w:val="single" w:sz="4" w:space="0" w:color="8B8585" w:themeColor="accent4" w:themeTint="99"/>
        <w:insideV w:val="single" w:sz="4" w:space="0" w:color="8B8585"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8D6D6" w:themeFill="accent4" w:themeFillTint="33"/>
      </w:tcPr>
    </w:tblStylePr>
    <w:tblStylePr w:type="band1Horz">
      <w:tblPr/>
      <w:tcPr>
        <w:shd w:val="clear" w:color="auto" w:fill="D8D6D6" w:themeFill="accent4" w:themeFillTint="33"/>
      </w:tcPr>
    </w:tblStylePr>
    <w:tblStylePr w:type="neCell">
      <w:tblPr/>
      <w:tcPr>
        <w:tcBorders>
          <w:bottom w:val="single" w:sz="4" w:space="0" w:color="8B8585" w:themeColor="accent4" w:themeTint="99"/>
        </w:tcBorders>
      </w:tcPr>
    </w:tblStylePr>
    <w:tblStylePr w:type="nwCell">
      <w:tblPr/>
      <w:tcPr>
        <w:tcBorders>
          <w:bottom w:val="single" w:sz="4" w:space="0" w:color="8B8585" w:themeColor="accent4" w:themeTint="99"/>
        </w:tcBorders>
      </w:tcPr>
    </w:tblStylePr>
    <w:tblStylePr w:type="seCell">
      <w:tblPr/>
      <w:tcPr>
        <w:tcBorders>
          <w:top w:val="single" w:sz="4" w:space="0" w:color="8B8585" w:themeColor="accent4" w:themeTint="99"/>
        </w:tcBorders>
      </w:tcPr>
    </w:tblStylePr>
    <w:tblStylePr w:type="swCell">
      <w:tblPr/>
      <w:tcPr>
        <w:tcBorders>
          <w:top w:val="single" w:sz="4" w:space="0" w:color="8B8585" w:themeColor="accent4" w:themeTint="99"/>
        </w:tcBorders>
      </w:tcPr>
    </w:tblStylePr>
  </w:style>
  <w:style w:type="table" w:styleId="GridTable7Colorful-Accent5">
    <w:name w:val="Grid Table 7 Colorful Accent 5"/>
    <w:basedOn w:val="TableNormal"/>
    <w:uiPriority w:val="52"/>
    <w:rsid w:val="00572222"/>
    <w:pPr>
      <w:spacing w:after="0" w:line="240" w:lineRule="auto"/>
    </w:pPr>
    <w:rPr>
      <w:color w:val="BFBFBF" w:themeColor="accent5" w:themeShade="BF"/>
    </w:rPr>
    <w:tblPr>
      <w:tblStyleRowBandSize w:val="1"/>
      <w:tblStyleColBandSize w:val="1"/>
      <w:tblBorders>
        <w:top w:val="single" w:sz="4" w:space="0" w:color="FFFFFF" w:themeColor="accent5" w:themeTint="99"/>
        <w:left w:val="single" w:sz="4" w:space="0" w:color="FFFFFF" w:themeColor="accent5" w:themeTint="99"/>
        <w:bottom w:val="single" w:sz="4" w:space="0" w:color="FFFFFF" w:themeColor="accent5" w:themeTint="99"/>
        <w:right w:val="single" w:sz="4" w:space="0" w:color="FFFFFF" w:themeColor="accent5" w:themeTint="99"/>
        <w:insideH w:val="single" w:sz="4" w:space="0" w:color="FFFFFF" w:themeColor="accent5" w:themeTint="99"/>
        <w:insideV w:val="single" w:sz="4" w:space="0" w:color="FFFFFF"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FFF" w:themeFill="accent5" w:themeFillTint="33"/>
      </w:tcPr>
    </w:tblStylePr>
    <w:tblStylePr w:type="band1Horz">
      <w:tblPr/>
      <w:tcPr>
        <w:shd w:val="clear" w:color="auto" w:fill="FFFFFF" w:themeFill="accent5" w:themeFillTint="33"/>
      </w:tcPr>
    </w:tblStylePr>
    <w:tblStylePr w:type="neCell">
      <w:tblPr/>
      <w:tcPr>
        <w:tcBorders>
          <w:bottom w:val="single" w:sz="4" w:space="0" w:color="FFFFFF" w:themeColor="accent5" w:themeTint="99"/>
        </w:tcBorders>
      </w:tcPr>
    </w:tblStylePr>
    <w:tblStylePr w:type="nwCell">
      <w:tblPr/>
      <w:tcPr>
        <w:tcBorders>
          <w:bottom w:val="single" w:sz="4" w:space="0" w:color="FFFFFF" w:themeColor="accent5" w:themeTint="99"/>
        </w:tcBorders>
      </w:tcPr>
    </w:tblStylePr>
    <w:tblStylePr w:type="seCell">
      <w:tblPr/>
      <w:tcPr>
        <w:tcBorders>
          <w:top w:val="single" w:sz="4" w:space="0" w:color="FFFFFF" w:themeColor="accent5" w:themeTint="99"/>
        </w:tcBorders>
      </w:tcPr>
    </w:tblStylePr>
    <w:tblStylePr w:type="swCell">
      <w:tblPr/>
      <w:tcPr>
        <w:tcBorders>
          <w:top w:val="single" w:sz="4" w:space="0" w:color="FFFFFF" w:themeColor="accent5" w:themeTint="99"/>
        </w:tcBorders>
      </w:tcPr>
    </w:tblStylePr>
  </w:style>
  <w:style w:type="table" w:styleId="GridTable7Colorful-Accent6">
    <w:name w:val="Grid Table 7 Colorful Accent 6"/>
    <w:basedOn w:val="TableNormal"/>
    <w:uiPriority w:val="52"/>
    <w:rsid w:val="00572222"/>
    <w:pPr>
      <w:spacing w:after="0" w:line="240" w:lineRule="auto"/>
    </w:pPr>
    <w:rPr>
      <w:color w:val="BFBFBF" w:themeColor="accent6" w:themeShade="BF"/>
    </w:rPr>
    <w:tblPr>
      <w:tblStyleRowBandSize w:val="1"/>
      <w:tblStyleColBandSize w:val="1"/>
      <w:tblBorders>
        <w:top w:val="single" w:sz="4" w:space="0" w:color="FFFFFF" w:themeColor="accent6" w:themeTint="99"/>
        <w:left w:val="single" w:sz="4" w:space="0" w:color="FFFFFF" w:themeColor="accent6" w:themeTint="99"/>
        <w:bottom w:val="single" w:sz="4" w:space="0" w:color="FFFFFF" w:themeColor="accent6" w:themeTint="99"/>
        <w:right w:val="single" w:sz="4" w:space="0" w:color="FFFFFF" w:themeColor="accent6" w:themeTint="99"/>
        <w:insideH w:val="single" w:sz="4" w:space="0" w:color="FFFFFF" w:themeColor="accent6" w:themeTint="99"/>
        <w:insideV w:val="single" w:sz="4" w:space="0" w:color="FFFFF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FFF" w:themeFill="accent6" w:themeFillTint="33"/>
      </w:tcPr>
    </w:tblStylePr>
    <w:tblStylePr w:type="band1Horz">
      <w:tblPr/>
      <w:tcPr>
        <w:shd w:val="clear" w:color="auto" w:fill="FFFFFF" w:themeFill="accent6" w:themeFillTint="33"/>
      </w:tcPr>
    </w:tblStylePr>
    <w:tblStylePr w:type="neCell">
      <w:tblPr/>
      <w:tcPr>
        <w:tcBorders>
          <w:bottom w:val="single" w:sz="4" w:space="0" w:color="FFFFFF" w:themeColor="accent6" w:themeTint="99"/>
        </w:tcBorders>
      </w:tcPr>
    </w:tblStylePr>
    <w:tblStylePr w:type="nwCell">
      <w:tblPr/>
      <w:tcPr>
        <w:tcBorders>
          <w:bottom w:val="single" w:sz="4" w:space="0" w:color="FFFFFF" w:themeColor="accent6" w:themeTint="99"/>
        </w:tcBorders>
      </w:tcPr>
    </w:tblStylePr>
    <w:tblStylePr w:type="seCell">
      <w:tblPr/>
      <w:tcPr>
        <w:tcBorders>
          <w:top w:val="single" w:sz="4" w:space="0" w:color="FFFFFF" w:themeColor="accent6" w:themeTint="99"/>
        </w:tcBorders>
      </w:tcPr>
    </w:tblStylePr>
    <w:tblStylePr w:type="swCell">
      <w:tblPr/>
      <w:tcPr>
        <w:tcBorders>
          <w:top w:val="single" w:sz="4" w:space="0" w:color="FFFFFF" w:themeColor="accent6" w:themeTint="99"/>
        </w:tcBorders>
      </w:tcPr>
    </w:tblStylePr>
  </w:style>
  <w:style w:type="character" w:customStyle="1" w:styleId="Heading3Char">
    <w:name w:val="Heading 3 Char"/>
    <w:basedOn w:val="DefaultParagraphFont"/>
    <w:link w:val="Heading3"/>
    <w:uiPriority w:val="9"/>
    <w:semiHidden/>
    <w:rsid w:val="00572222"/>
    <w:rPr>
      <w:rFonts w:asciiTheme="majorHAnsi" w:eastAsiaTheme="majorEastAsia" w:hAnsiTheme="majorHAnsi" w:cstheme="majorBidi"/>
      <w:color w:val="250C0C" w:themeColor="accent1" w:themeShade="7F"/>
      <w:kern w:val="16"/>
      <w:sz w:val="24"/>
      <w:szCs w:val="24"/>
      <w14:ligatures w14:val="standardContextual"/>
      <w14:numForm w14:val="oldStyle"/>
      <w14:numSpacing w14:val="proportional"/>
      <w14:cntxtAlts/>
    </w:rPr>
  </w:style>
  <w:style w:type="character" w:customStyle="1" w:styleId="Heading4Char">
    <w:name w:val="Heading 4 Char"/>
    <w:basedOn w:val="DefaultParagraphFont"/>
    <w:link w:val="Heading4"/>
    <w:uiPriority w:val="9"/>
    <w:semiHidden/>
    <w:rsid w:val="00572222"/>
    <w:rPr>
      <w:rFonts w:asciiTheme="majorHAnsi" w:eastAsiaTheme="majorEastAsia" w:hAnsiTheme="majorHAnsi" w:cstheme="majorBidi"/>
      <w:i/>
      <w:iCs/>
      <w:color w:val="381212" w:themeColor="accent1" w:themeShade="BF"/>
      <w:kern w:val="16"/>
      <w:sz w:val="22"/>
      <w14:ligatures w14:val="standardContextual"/>
      <w14:numForm w14:val="oldStyle"/>
      <w14:numSpacing w14:val="proportional"/>
      <w14:cntxtAlts/>
    </w:rPr>
  </w:style>
  <w:style w:type="character" w:customStyle="1" w:styleId="Heading5Char">
    <w:name w:val="Heading 5 Char"/>
    <w:basedOn w:val="DefaultParagraphFont"/>
    <w:link w:val="Heading5"/>
    <w:uiPriority w:val="9"/>
    <w:semiHidden/>
    <w:rsid w:val="00572222"/>
    <w:rPr>
      <w:rFonts w:asciiTheme="majorHAnsi" w:eastAsiaTheme="majorEastAsia" w:hAnsiTheme="majorHAnsi" w:cstheme="majorBidi"/>
      <w:color w:val="381212" w:themeColor="accent1" w:themeShade="BF"/>
      <w:kern w:val="16"/>
      <w:sz w:val="22"/>
      <w14:ligatures w14:val="standardContextual"/>
      <w14:numForm w14:val="oldStyle"/>
      <w14:numSpacing w14:val="proportional"/>
      <w14:cntxtAlts/>
    </w:rPr>
  </w:style>
  <w:style w:type="character" w:customStyle="1" w:styleId="Heading6Char">
    <w:name w:val="Heading 6 Char"/>
    <w:basedOn w:val="DefaultParagraphFont"/>
    <w:link w:val="Heading6"/>
    <w:uiPriority w:val="9"/>
    <w:semiHidden/>
    <w:rsid w:val="00572222"/>
    <w:rPr>
      <w:rFonts w:asciiTheme="majorHAnsi" w:eastAsiaTheme="majorEastAsia" w:hAnsiTheme="majorHAnsi" w:cstheme="majorBidi"/>
      <w:color w:val="250C0C" w:themeColor="accent1" w:themeShade="7F"/>
      <w:kern w:val="16"/>
      <w:sz w:val="22"/>
      <w14:ligatures w14:val="standardContextual"/>
      <w14:numForm w14:val="oldStyle"/>
      <w14:numSpacing w14:val="proportional"/>
      <w14:cntxtAlts/>
    </w:rPr>
  </w:style>
  <w:style w:type="character" w:customStyle="1" w:styleId="Heading7Char">
    <w:name w:val="Heading 7 Char"/>
    <w:basedOn w:val="DefaultParagraphFont"/>
    <w:link w:val="Heading7"/>
    <w:uiPriority w:val="9"/>
    <w:semiHidden/>
    <w:rsid w:val="00572222"/>
    <w:rPr>
      <w:rFonts w:asciiTheme="majorHAnsi" w:eastAsiaTheme="majorEastAsia" w:hAnsiTheme="majorHAnsi" w:cstheme="majorBidi"/>
      <w:i/>
      <w:iCs/>
      <w:color w:val="250C0C" w:themeColor="accent1" w:themeShade="7F"/>
      <w:kern w:val="16"/>
      <w:sz w:val="22"/>
      <w14:ligatures w14:val="standardContextual"/>
      <w14:numForm w14:val="oldStyle"/>
      <w14:numSpacing w14:val="proportional"/>
      <w14:cntxtAlts/>
    </w:rPr>
  </w:style>
  <w:style w:type="character" w:customStyle="1" w:styleId="Heading8Char">
    <w:name w:val="Heading 8 Char"/>
    <w:basedOn w:val="DefaultParagraphFont"/>
    <w:link w:val="Heading8"/>
    <w:uiPriority w:val="9"/>
    <w:semiHidden/>
    <w:rsid w:val="00572222"/>
    <w:rPr>
      <w:rFonts w:asciiTheme="majorHAnsi" w:eastAsiaTheme="majorEastAsia" w:hAnsiTheme="majorHAnsi" w:cstheme="majorBidi"/>
      <w:color w:val="272727" w:themeColor="text1" w:themeTint="D8"/>
      <w:kern w:val="16"/>
      <w:sz w:val="22"/>
      <w:szCs w:val="21"/>
      <w14:ligatures w14:val="standardContextual"/>
      <w14:numForm w14:val="oldStyle"/>
      <w14:numSpacing w14:val="proportional"/>
      <w14:cntxtAlts/>
    </w:rPr>
  </w:style>
  <w:style w:type="character" w:customStyle="1" w:styleId="Heading9Char">
    <w:name w:val="Heading 9 Char"/>
    <w:basedOn w:val="DefaultParagraphFont"/>
    <w:link w:val="Heading9"/>
    <w:uiPriority w:val="9"/>
    <w:semiHidden/>
    <w:rsid w:val="00572222"/>
    <w:rPr>
      <w:rFonts w:asciiTheme="majorHAnsi" w:eastAsiaTheme="majorEastAsia" w:hAnsiTheme="majorHAnsi" w:cstheme="majorBidi"/>
      <w:i/>
      <w:iCs/>
      <w:color w:val="272727" w:themeColor="text1" w:themeTint="D8"/>
      <w:kern w:val="16"/>
      <w:sz w:val="22"/>
      <w:szCs w:val="21"/>
      <w14:ligatures w14:val="standardContextual"/>
      <w14:numForm w14:val="oldStyle"/>
      <w14:numSpacing w14:val="proportional"/>
      <w14:cntxtAlts/>
    </w:rPr>
  </w:style>
  <w:style w:type="character" w:styleId="HTMLAcronym">
    <w:name w:val="HTML Acronym"/>
    <w:basedOn w:val="DefaultParagraphFont"/>
    <w:uiPriority w:val="99"/>
    <w:semiHidden/>
    <w:unhideWhenUsed/>
    <w:rsid w:val="00572222"/>
    <w:rPr>
      <w:sz w:val="22"/>
    </w:rPr>
  </w:style>
  <w:style w:type="paragraph" w:styleId="HTMLAddress">
    <w:name w:val="HTML Address"/>
    <w:basedOn w:val="Normal"/>
    <w:link w:val="HTMLAddressChar"/>
    <w:uiPriority w:val="99"/>
    <w:semiHidden/>
    <w:unhideWhenUsed/>
    <w:rsid w:val="00572222"/>
    <w:pPr>
      <w:spacing w:after="0" w:line="240" w:lineRule="auto"/>
    </w:pPr>
    <w:rPr>
      <w:i/>
      <w:iCs/>
    </w:rPr>
  </w:style>
  <w:style w:type="character" w:customStyle="1" w:styleId="HTMLAddressChar">
    <w:name w:val="HTML Address Char"/>
    <w:basedOn w:val="DefaultParagraphFont"/>
    <w:link w:val="HTMLAddress"/>
    <w:uiPriority w:val="99"/>
    <w:semiHidden/>
    <w:rsid w:val="00572222"/>
    <w:rPr>
      <w:i/>
      <w:iCs/>
      <w:kern w:val="16"/>
      <w:sz w:val="22"/>
      <w14:ligatures w14:val="standardContextual"/>
      <w14:numForm w14:val="oldStyle"/>
      <w14:numSpacing w14:val="proportional"/>
      <w14:cntxtAlts/>
    </w:rPr>
  </w:style>
  <w:style w:type="character" w:styleId="HTMLCite">
    <w:name w:val="HTML Cite"/>
    <w:basedOn w:val="DefaultParagraphFont"/>
    <w:uiPriority w:val="99"/>
    <w:semiHidden/>
    <w:unhideWhenUsed/>
    <w:rsid w:val="00572222"/>
    <w:rPr>
      <w:i/>
      <w:iCs/>
      <w:sz w:val="22"/>
    </w:rPr>
  </w:style>
  <w:style w:type="character" w:styleId="HTMLCode">
    <w:name w:val="HTML Code"/>
    <w:basedOn w:val="DefaultParagraphFont"/>
    <w:uiPriority w:val="99"/>
    <w:semiHidden/>
    <w:unhideWhenUsed/>
    <w:rsid w:val="00572222"/>
    <w:rPr>
      <w:rFonts w:ascii="Consolas" w:hAnsi="Consolas"/>
      <w:sz w:val="22"/>
      <w:szCs w:val="20"/>
    </w:rPr>
  </w:style>
  <w:style w:type="character" w:styleId="HTMLDefinition">
    <w:name w:val="HTML Definition"/>
    <w:basedOn w:val="DefaultParagraphFont"/>
    <w:uiPriority w:val="99"/>
    <w:semiHidden/>
    <w:unhideWhenUsed/>
    <w:rsid w:val="00572222"/>
    <w:rPr>
      <w:i/>
      <w:iCs/>
      <w:sz w:val="22"/>
    </w:rPr>
  </w:style>
  <w:style w:type="character" w:styleId="HTMLKeyboard">
    <w:name w:val="HTML Keyboard"/>
    <w:basedOn w:val="DefaultParagraphFont"/>
    <w:uiPriority w:val="99"/>
    <w:semiHidden/>
    <w:unhideWhenUsed/>
    <w:rsid w:val="00572222"/>
    <w:rPr>
      <w:rFonts w:ascii="Consolas" w:hAnsi="Consolas"/>
      <w:sz w:val="22"/>
      <w:szCs w:val="20"/>
    </w:rPr>
  </w:style>
  <w:style w:type="paragraph" w:styleId="HTMLPreformatted">
    <w:name w:val="HTML Preformatted"/>
    <w:basedOn w:val="Normal"/>
    <w:link w:val="HTMLPreformattedChar"/>
    <w:uiPriority w:val="99"/>
    <w:semiHidden/>
    <w:unhideWhenUsed/>
    <w:rsid w:val="00572222"/>
    <w:pPr>
      <w:spacing w:after="0" w:line="240" w:lineRule="auto"/>
    </w:pPr>
    <w:rPr>
      <w:rFonts w:ascii="Consolas" w:hAnsi="Consolas"/>
    </w:rPr>
  </w:style>
  <w:style w:type="character" w:customStyle="1" w:styleId="HTMLPreformattedChar">
    <w:name w:val="HTML Preformatted Char"/>
    <w:basedOn w:val="DefaultParagraphFont"/>
    <w:link w:val="HTMLPreformatted"/>
    <w:uiPriority w:val="99"/>
    <w:semiHidden/>
    <w:rsid w:val="00572222"/>
    <w:rPr>
      <w:rFonts w:ascii="Consolas" w:hAnsi="Consolas"/>
      <w:kern w:val="16"/>
      <w:sz w:val="22"/>
      <w14:ligatures w14:val="standardContextual"/>
      <w14:numForm w14:val="oldStyle"/>
      <w14:numSpacing w14:val="proportional"/>
      <w14:cntxtAlts/>
    </w:rPr>
  </w:style>
  <w:style w:type="character" w:styleId="HTMLSample">
    <w:name w:val="HTML Sample"/>
    <w:basedOn w:val="DefaultParagraphFont"/>
    <w:uiPriority w:val="99"/>
    <w:semiHidden/>
    <w:unhideWhenUsed/>
    <w:rsid w:val="00572222"/>
    <w:rPr>
      <w:rFonts w:ascii="Consolas" w:hAnsi="Consolas"/>
      <w:sz w:val="24"/>
      <w:szCs w:val="24"/>
    </w:rPr>
  </w:style>
  <w:style w:type="character" w:styleId="HTMLTypewriter">
    <w:name w:val="HTML Typewriter"/>
    <w:basedOn w:val="DefaultParagraphFont"/>
    <w:uiPriority w:val="99"/>
    <w:semiHidden/>
    <w:unhideWhenUsed/>
    <w:rsid w:val="00572222"/>
    <w:rPr>
      <w:rFonts w:ascii="Consolas" w:hAnsi="Consolas"/>
      <w:sz w:val="22"/>
      <w:szCs w:val="20"/>
    </w:rPr>
  </w:style>
  <w:style w:type="character" w:styleId="HTMLVariable">
    <w:name w:val="HTML Variable"/>
    <w:basedOn w:val="DefaultParagraphFont"/>
    <w:uiPriority w:val="99"/>
    <w:semiHidden/>
    <w:unhideWhenUsed/>
    <w:rsid w:val="00572222"/>
    <w:rPr>
      <w:i/>
      <w:iCs/>
      <w:sz w:val="22"/>
    </w:rPr>
  </w:style>
  <w:style w:type="character" w:styleId="Hyperlink">
    <w:name w:val="Hyperlink"/>
    <w:basedOn w:val="DefaultParagraphFont"/>
    <w:uiPriority w:val="99"/>
    <w:semiHidden/>
    <w:unhideWhenUsed/>
    <w:rsid w:val="000F51EC"/>
    <w:rPr>
      <w:color w:val="1D1C1C" w:themeColor="accent4" w:themeShade="80"/>
      <w:sz w:val="22"/>
      <w:u w:val="single"/>
    </w:rPr>
  </w:style>
  <w:style w:type="paragraph" w:styleId="Index1">
    <w:name w:val="index 1"/>
    <w:basedOn w:val="Normal"/>
    <w:next w:val="Normal"/>
    <w:autoRedefine/>
    <w:uiPriority w:val="99"/>
    <w:semiHidden/>
    <w:unhideWhenUsed/>
    <w:rsid w:val="00572222"/>
    <w:pPr>
      <w:spacing w:after="0" w:line="240" w:lineRule="auto"/>
      <w:ind w:left="200" w:hanging="200"/>
    </w:pPr>
  </w:style>
  <w:style w:type="paragraph" w:styleId="Index2">
    <w:name w:val="index 2"/>
    <w:basedOn w:val="Normal"/>
    <w:next w:val="Normal"/>
    <w:autoRedefine/>
    <w:uiPriority w:val="99"/>
    <w:semiHidden/>
    <w:unhideWhenUsed/>
    <w:rsid w:val="00572222"/>
    <w:pPr>
      <w:spacing w:after="0" w:line="240" w:lineRule="auto"/>
      <w:ind w:left="400" w:hanging="200"/>
    </w:pPr>
  </w:style>
  <w:style w:type="paragraph" w:styleId="Index3">
    <w:name w:val="index 3"/>
    <w:basedOn w:val="Normal"/>
    <w:next w:val="Normal"/>
    <w:autoRedefine/>
    <w:uiPriority w:val="99"/>
    <w:semiHidden/>
    <w:unhideWhenUsed/>
    <w:rsid w:val="00572222"/>
    <w:pPr>
      <w:spacing w:after="0" w:line="240" w:lineRule="auto"/>
      <w:ind w:left="600" w:hanging="200"/>
    </w:pPr>
  </w:style>
  <w:style w:type="paragraph" w:styleId="Index4">
    <w:name w:val="index 4"/>
    <w:basedOn w:val="Normal"/>
    <w:next w:val="Normal"/>
    <w:autoRedefine/>
    <w:uiPriority w:val="99"/>
    <w:semiHidden/>
    <w:unhideWhenUsed/>
    <w:rsid w:val="00572222"/>
    <w:pPr>
      <w:spacing w:after="0" w:line="240" w:lineRule="auto"/>
      <w:ind w:left="800" w:hanging="200"/>
    </w:pPr>
  </w:style>
  <w:style w:type="paragraph" w:styleId="Index5">
    <w:name w:val="index 5"/>
    <w:basedOn w:val="Normal"/>
    <w:next w:val="Normal"/>
    <w:autoRedefine/>
    <w:uiPriority w:val="99"/>
    <w:semiHidden/>
    <w:unhideWhenUsed/>
    <w:rsid w:val="00572222"/>
    <w:pPr>
      <w:spacing w:after="0" w:line="240" w:lineRule="auto"/>
      <w:ind w:left="1000" w:hanging="200"/>
    </w:pPr>
  </w:style>
  <w:style w:type="paragraph" w:styleId="Index6">
    <w:name w:val="index 6"/>
    <w:basedOn w:val="Normal"/>
    <w:next w:val="Normal"/>
    <w:autoRedefine/>
    <w:uiPriority w:val="99"/>
    <w:semiHidden/>
    <w:unhideWhenUsed/>
    <w:rsid w:val="00572222"/>
    <w:pPr>
      <w:spacing w:after="0" w:line="240" w:lineRule="auto"/>
      <w:ind w:left="1200" w:hanging="200"/>
    </w:pPr>
  </w:style>
  <w:style w:type="paragraph" w:styleId="Index7">
    <w:name w:val="index 7"/>
    <w:basedOn w:val="Normal"/>
    <w:next w:val="Normal"/>
    <w:autoRedefine/>
    <w:uiPriority w:val="99"/>
    <w:semiHidden/>
    <w:unhideWhenUsed/>
    <w:rsid w:val="00572222"/>
    <w:pPr>
      <w:spacing w:after="0" w:line="240" w:lineRule="auto"/>
      <w:ind w:left="1400" w:hanging="200"/>
    </w:pPr>
  </w:style>
  <w:style w:type="paragraph" w:styleId="Index8">
    <w:name w:val="index 8"/>
    <w:basedOn w:val="Normal"/>
    <w:next w:val="Normal"/>
    <w:autoRedefine/>
    <w:uiPriority w:val="99"/>
    <w:semiHidden/>
    <w:unhideWhenUsed/>
    <w:rsid w:val="00572222"/>
    <w:pPr>
      <w:spacing w:after="0" w:line="240" w:lineRule="auto"/>
      <w:ind w:left="1600" w:hanging="200"/>
    </w:pPr>
  </w:style>
  <w:style w:type="paragraph" w:styleId="Index9">
    <w:name w:val="index 9"/>
    <w:basedOn w:val="Normal"/>
    <w:next w:val="Normal"/>
    <w:autoRedefine/>
    <w:uiPriority w:val="99"/>
    <w:semiHidden/>
    <w:unhideWhenUsed/>
    <w:rsid w:val="00572222"/>
    <w:pPr>
      <w:spacing w:after="0" w:line="240" w:lineRule="auto"/>
      <w:ind w:left="1800" w:hanging="200"/>
    </w:pPr>
  </w:style>
  <w:style w:type="paragraph" w:styleId="IndexHeading">
    <w:name w:val="index heading"/>
    <w:basedOn w:val="Normal"/>
    <w:next w:val="Index1"/>
    <w:uiPriority w:val="99"/>
    <w:semiHidden/>
    <w:unhideWhenUsed/>
    <w:rsid w:val="00572222"/>
    <w:rPr>
      <w:rFonts w:asciiTheme="majorHAnsi" w:eastAsiaTheme="majorEastAsia" w:hAnsiTheme="majorHAnsi" w:cstheme="majorBidi"/>
      <w:b/>
      <w:bCs/>
    </w:rPr>
  </w:style>
  <w:style w:type="character" w:styleId="IntenseEmphasis">
    <w:name w:val="Intense Emphasis"/>
    <w:basedOn w:val="DefaultParagraphFont"/>
    <w:uiPriority w:val="21"/>
    <w:semiHidden/>
    <w:qFormat/>
    <w:rsid w:val="000F51EC"/>
    <w:rPr>
      <w:i/>
      <w:iCs/>
      <w:color w:val="381212" w:themeColor="accent1" w:themeShade="BF"/>
      <w:sz w:val="22"/>
    </w:rPr>
  </w:style>
  <w:style w:type="paragraph" w:styleId="IntenseQuote">
    <w:name w:val="Intense Quote"/>
    <w:basedOn w:val="Normal"/>
    <w:next w:val="Normal"/>
    <w:link w:val="IntenseQuoteChar"/>
    <w:uiPriority w:val="30"/>
    <w:semiHidden/>
    <w:qFormat/>
    <w:rsid w:val="000F51EC"/>
    <w:pPr>
      <w:pBdr>
        <w:top w:val="single" w:sz="4" w:space="10" w:color="4B1919" w:themeColor="accent1"/>
        <w:bottom w:val="single" w:sz="4" w:space="10" w:color="4B1919" w:themeColor="accent1"/>
      </w:pBdr>
      <w:spacing w:before="360" w:after="360"/>
      <w:ind w:left="864" w:right="864"/>
      <w:jc w:val="center"/>
    </w:pPr>
    <w:rPr>
      <w:i/>
      <w:iCs/>
      <w:color w:val="381212" w:themeColor="accent1" w:themeShade="BF"/>
    </w:rPr>
  </w:style>
  <w:style w:type="character" w:customStyle="1" w:styleId="IntenseQuoteChar">
    <w:name w:val="Intense Quote Char"/>
    <w:basedOn w:val="DefaultParagraphFont"/>
    <w:link w:val="IntenseQuote"/>
    <w:uiPriority w:val="30"/>
    <w:semiHidden/>
    <w:rsid w:val="000F51EC"/>
    <w:rPr>
      <w:i/>
      <w:iCs/>
      <w:color w:val="381212" w:themeColor="accent1" w:themeShade="BF"/>
    </w:rPr>
  </w:style>
  <w:style w:type="character" w:styleId="IntenseReference">
    <w:name w:val="Intense Reference"/>
    <w:basedOn w:val="DefaultParagraphFont"/>
    <w:uiPriority w:val="32"/>
    <w:semiHidden/>
    <w:qFormat/>
    <w:rsid w:val="000F51EC"/>
    <w:rPr>
      <w:b/>
      <w:bCs/>
      <w:caps w:val="0"/>
      <w:smallCaps/>
      <w:color w:val="381212" w:themeColor="accent1" w:themeShade="BF"/>
      <w:spacing w:val="5"/>
      <w:sz w:val="22"/>
    </w:rPr>
  </w:style>
  <w:style w:type="table" w:styleId="LightGrid">
    <w:name w:val="Light Grid"/>
    <w:basedOn w:val="TableNormal"/>
    <w:uiPriority w:val="62"/>
    <w:semiHidden/>
    <w:unhideWhenUsed/>
    <w:rsid w:val="0057222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572222"/>
    <w:pPr>
      <w:spacing w:after="0" w:line="240" w:lineRule="auto"/>
    </w:pPr>
    <w:tblPr>
      <w:tblStyleRowBandSize w:val="1"/>
      <w:tblStyleColBandSize w:val="1"/>
      <w:tblBorders>
        <w:top w:val="single" w:sz="8" w:space="0" w:color="4B1919" w:themeColor="accent1"/>
        <w:left w:val="single" w:sz="8" w:space="0" w:color="4B1919" w:themeColor="accent1"/>
        <w:bottom w:val="single" w:sz="8" w:space="0" w:color="4B1919" w:themeColor="accent1"/>
        <w:right w:val="single" w:sz="8" w:space="0" w:color="4B1919" w:themeColor="accent1"/>
        <w:insideH w:val="single" w:sz="8" w:space="0" w:color="4B1919" w:themeColor="accent1"/>
        <w:insideV w:val="single" w:sz="8" w:space="0" w:color="4B1919"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1919" w:themeColor="accent1"/>
          <w:left w:val="single" w:sz="8" w:space="0" w:color="4B1919" w:themeColor="accent1"/>
          <w:bottom w:val="single" w:sz="18" w:space="0" w:color="4B1919" w:themeColor="accent1"/>
          <w:right w:val="single" w:sz="8" w:space="0" w:color="4B1919" w:themeColor="accent1"/>
          <w:insideH w:val="nil"/>
          <w:insideV w:val="single" w:sz="8" w:space="0" w:color="4B1919"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1919" w:themeColor="accent1"/>
          <w:left w:val="single" w:sz="8" w:space="0" w:color="4B1919" w:themeColor="accent1"/>
          <w:bottom w:val="single" w:sz="8" w:space="0" w:color="4B1919" w:themeColor="accent1"/>
          <w:right w:val="single" w:sz="8" w:space="0" w:color="4B1919" w:themeColor="accent1"/>
          <w:insideH w:val="nil"/>
          <w:insideV w:val="single" w:sz="8" w:space="0" w:color="4B1919"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1919" w:themeColor="accent1"/>
          <w:left w:val="single" w:sz="8" w:space="0" w:color="4B1919" w:themeColor="accent1"/>
          <w:bottom w:val="single" w:sz="8" w:space="0" w:color="4B1919" w:themeColor="accent1"/>
          <w:right w:val="single" w:sz="8" w:space="0" w:color="4B1919" w:themeColor="accent1"/>
        </w:tcBorders>
      </w:tcPr>
    </w:tblStylePr>
    <w:tblStylePr w:type="band1Vert">
      <w:tblPr/>
      <w:tcPr>
        <w:tcBorders>
          <w:top w:val="single" w:sz="8" w:space="0" w:color="4B1919" w:themeColor="accent1"/>
          <w:left w:val="single" w:sz="8" w:space="0" w:color="4B1919" w:themeColor="accent1"/>
          <w:bottom w:val="single" w:sz="8" w:space="0" w:color="4B1919" w:themeColor="accent1"/>
          <w:right w:val="single" w:sz="8" w:space="0" w:color="4B1919" w:themeColor="accent1"/>
        </w:tcBorders>
        <w:shd w:val="clear" w:color="auto" w:fill="E5B3B3" w:themeFill="accent1" w:themeFillTint="3F"/>
      </w:tcPr>
    </w:tblStylePr>
    <w:tblStylePr w:type="band1Horz">
      <w:tblPr/>
      <w:tcPr>
        <w:tcBorders>
          <w:top w:val="single" w:sz="8" w:space="0" w:color="4B1919" w:themeColor="accent1"/>
          <w:left w:val="single" w:sz="8" w:space="0" w:color="4B1919" w:themeColor="accent1"/>
          <w:bottom w:val="single" w:sz="8" w:space="0" w:color="4B1919" w:themeColor="accent1"/>
          <w:right w:val="single" w:sz="8" w:space="0" w:color="4B1919" w:themeColor="accent1"/>
          <w:insideV w:val="single" w:sz="8" w:space="0" w:color="4B1919" w:themeColor="accent1"/>
        </w:tcBorders>
        <w:shd w:val="clear" w:color="auto" w:fill="E5B3B3" w:themeFill="accent1" w:themeFillTint="3F"/>
      </w:tcPr>
    </w:tblStylePr>
    <w:tblStylePr w:type="band2Horz">
      <w:tblPr/>
      <w:tcPr>
        <w:tcBorders>
          <w:top w:val="single" w:sz="8" w:space="0" w:color="4B1919" w:themeColor="accent1"/>
          <w:left w:val="single" w:sz="8" w:space="0" w:color="4B1919" w:themeColor="accent1"/>
          <w:bottom w:val="single" w:sz="8" w:space="0" w:color="4B1919" w:themeColor="accent1"/>
          <w:right w:val="single" w:sz="8" w:space="0" w:color="4B1919" w:themeColor="accent1"/>
          <w:insideV w:val="single" w:sz="8" w:space="0" w:color="4B1919" w:themeColor="accent1"/>
        </w:tcBorders>
      </w:tcPr>
    </w:tblStylePr>
  </w:style>
  <w:style w:type="table" w:styleId="LightGrid-Accent2">
    <w:name w:val="Light Grid Accent 2"/>
    <w:basedOn w:val="TableNormal"/>
    <w:uiPriority w:val="62"/>
    <w:semiHidden/>
    <w:unhideWhenUsed/>
    <w:rsid w:val="00572222"/>
    <w:pPr>
      <w:spacing w:after="0" w:line="240" w:lineRule="auto"/>
    </w:pPr>
    <w:tblPr>
      <w:tblStyleRowBandSize w:val="1"/>
      <w:tblStyleColBandSize w:val="1"/>
      <w:tblBorders>
        <w:top w:val="single" w:sz="8" w:space="0" w:color="FFD966" w:themeColor="accent2"/>
        <w:left w:val="single" w:sz="8" w:space="0" w:color="FFD966" w:themeColor="accent2"/>
        <w:bottom w:val="single" w:sz="8" w:space="0" w:color="FFD966" w:themeColor="accent2"/>
        <w:right w:val="single" w:sz="8" w:space="0" w:color="FFD966" w:themeColor="accent2"/>
        <w:insideH w:val="single" w:sz="8" w:space="0" w:color="FFD966" w:themeColor="accent2"/>
        <w:insideV w:val="single" w:sz="8" w:space="0" w:color="FFD966"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D966" w:themeColor="accent2"/>
          <w:left w:val="single" w:sz="8" w:space="0" w:color="FFD966" w:themeColor="accent2"/>
          <w:bottom w:val="single" w:sz="18" w:space="0" w:color="FFD966" w:themeColor="accent2"/>
          <w:right w:val="single" w:sz="8" w:space="0" w:color="FFD966" w:themeColor="accent2"/>
          <w:insideH w:val="nil"/>
          <w:insideV w:val="single" w:sz="8" w:space="0" w:color="FFD966"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D966" w:themeColor="accent2"/>
          <w:left w:val="single" w:sz="8" w:space="0" w:color="FFD966" w:themeColor="accent2"/>
          <w:bottom w:val="single" w:sz="8" w:space="0" w:color="FFD966" w:themeColor="accent2"/>
          <w:right w:val="single" w:sz="8" w:space="0" w:color="FFD966" w:themeColor="accent2"/>
          <w:insideH w:val="nil"/>
          <w:insideV w:val="single" w:sz="8" w:space="0" w:color="FFD966"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D966" w:themeColor="accent2"/>
          <w:left w:val="single" w:sz="8" w:space="0" w:color="FFD966" w:themeColor="accent2"/>
          <w:bottom w:val="single" w:sz="8" w:space="0" w:color="FFD966" w:themeColor="accent2"/>
          <w:right w:val="single" w:sz="8" w:space="0" w:color="FFD966" w:themeColor="accent2"/>
        </w:tcBorders>
      </w:tcPr>
    </w:tblStylePr>
    <w:tblStylePr w:type="band1Vert">
      <w:tblPr/>
      <w:tcPr>
        <w:tcBorders>
          <w:top w:val="single" w:sz="8" w:space="0" w:color="FFD966" w:themeColor="accent2"/>
          <w:left w:val="single" w:sz="8" w:space="0" w:color="FFD966" w:themeColor="accent2"/>
          <w:bottom w:val="single" w:sz="8" w:space="0" w:color="FFD966" w:themeColor="accent2"/>
          <w:right w:val="single" w:sz="8" w:space="0" w:color="FFD966" w:themeColor="accent2"/>
        </w:tcBorders>
        <w:shd w:val="clear" w:color="auto" w:fill="FFF5D9" w:themeFill="accent2" w:themeFillTint="3F"/>
      </w:tcPr>
    </w:tblStylePr>
    <w:tblStylePr w:type="band1Horz">
      <w:tblPr/>
      <w:tcPr>
        <w:tcBorders>
          <w:top w:val="single" w:sz="8" w:space="0" w:color="FFD966" w:themeColor="accent2"/>
          <w:left w:val="single" w:sz="8" w:space="0" w:color="FFD966" w:themeColor="accent2"/>
          <w:bottom w:val="single" w:sz="8" w:space="0" w:color="FFD966" w:themeColor="accent2"/>
          <w:right w:val="single" w:sz="8" w:space="0" w:color="FFD966" w:themeColor="accent2"/>
          <w:insideV w:val="single" w:sz="8" w:space="0" w:color="FFD966" w:themeColor="accent2"/>
        </w:tcBorders>
        <w:shd w:val="clear" w:color="auto" w:fill="FFF5D9" w:themeFill="accent2" w:themeFillTint="3F"/>
      </w:tcPr>
    </w:tblStylePr>
    <w:tblStylePr w:type="band2Horz">
      <w:tblPr/>
      <w:tcPr>
        <w:tcBorders>
          <w:top w:val="single" w:sz="8" w:space="0" w:color="FFD966" w:themeColor="accent2"/>
          <w:left w:val="single" w:sz="8" w:space="0" w:color="FFD966" w:themeColor="accent2"/>
          <w:bottom w:val="single" w:sz="8" w:space="0" w:color="FFD966" w:themeColor="accent2"/>
          <w:right w:val="single" w:sz="8" w:space="0" w:color="FFD966" w:themeColor="accent2"/>
          <w:insideV w:val="single" w:sz="8" w:space="0" w:color="FFD966" w:themeColor="accent2"/>
        </w:tcBorders>
      </w:tcPr>
    </w:tblStylePr>
  </w:style>
  <w:style w:type="table" w:styleId="LightGrid-Accent3">
    <w:name w:val="Light Grid Accent 3"/>
    <w:basedOn w:val="TableNormal"/>
    <w:uiPriority w:val="62"/>
    <w:semiHidden/>
    <w:unhideWhenUsed/>
    <w:rsid w:val="00572222"/>
    <w:pPr>
      <w:spacing w:after="0" w:line="240" w:lineRule="auto"/>
    </w:pPr>
    <w:tblPr>
      <w:tblStyleRowBandSize w:val="1"/>
      <w:tblStyleColBandSize w:val="1"/>
      <w:tblBorders>
        <w:top w:val="single" w:sz="8" w:space="0" w:color="85CDC1" w:themeColor="accent3"/>
        <w:left w:val="single" w:sz="8" w:space="0" w:color="85CDC1" w:themeColor="accent3"/>
        <w:bottom w:val="single" w:sz="8" w:space="0" w:color="85CDC1" w:themeColor="accent3"/>
        <w:right w:val="single" w:sz="8" w:space="0" w:color="85CDC1" w:themeColor="accent3"/>
        <w:insideH w:val="single" w:sz="8" w:space="0" w:color="85CDC1" w:themeColor="accent3"/>
        <w:insideV w:val="single" w:sz="8" w:space="0" w:color="85CDC1"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5CDC1" w:themeColor="accent3"/>
          <w:left w:val="single" w:sz="8" w:space="0" w:color="85CDC1" w:themeColor="accent3"/>
          <w:bottom w:val="single" w:sz="18" w:space="0" w:color="85CDC1" w:themeColor="accent3"/>
          <w:right w:val="single" w:sz="8" w:space="0" w:color="85CDC1" w:themeColor="accent3"/>
          <w:insideH w:val="nil"/>
          <w:insideV w:val="single" w:sz="8" w:space="0" w:color="85CDC1"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5CDC1" w:themeColor="accent3"/>
          <w:left w:val="single" w:sz="8" w:space="0" w:color="85CDC1" w:themeColor="accent3"/>
          <w:bottom w:val="single" w:sz="8" w:space="0" w:color="85CDC1" w:themeColor="accent3"/>
          <w:right w:val="single" w:sz="8" w:space="0" w:color="85CDC1" w:themeColor="accent3"/>
          <w:insideH w:val="nil"/>
          <w:insideV w:val="single" w:sz="8" w:space="0" w:color="85CDC1"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5CDC1" w:themeColor="accent3"/>
          <w:left w:val="single" w:sz="8" w:space="0" w:color="85CDC1" w:themeColor="accent3"/>
          <w:bottom w:val="single" w:sz="8" w:space="0" w:color="85CDC1" w:themeColor="accent3"/>
          <w:right w:val="single" w:sz="8" w:space="0" w:color="85CDC1" w:themeColor="accent3"/>
        </w:tcBorders>
      </w:tcPr>
    </w:tblStylePr>
    <w:tblStylePr w:type="band1Vert">
      <w:tblPr/>
      <w:tcPr>
        <w:tcBorders>
          <w:top w:val="single" w:sz="8" w:space="0" w:color="85CDC1" w:themeColor="accent3"/>
          <w:left w:val="single" w:sz="8" w:space="0" w:color="85CDC1" w:themeColor="accent3"/>
          <w:bottom w:val="single" w:sz="8" w:space="0" w:color="85CDC1" w:themeColor="accent3"/>
          <w:right w:val="single" w:sz="8" w:space="0" w:color="85CDC1" w:themeColor="accent3"/>
        </w:tcBorders>
        <w:shd w:val="clear" w:color="auto" w:fill="E0F2EF" w:themeFill="accent3" w:themeFillTint="3F"/>
      </w:tcPr>
    </w:tblStylePr>
    <w:tblStylePr w:type="band1Horz">
      <w:tblPr/>
      <w:tcPr>
        <w:tcBorders>
          <w:top w:val="single" w:sz="8" w:space="0" w:color="85CDC1" w:themeColor="accent3"/>
          <w:left w:val="single" w:sz="8" w:space="0" w:color="85CDC1" w:themeColor="accent3"/>
          <w:bottom w:val="single" w:sz="8" w:space="0" w:color="85CDC1" w:themeColor="accent3"/>
          <w:right w:val="single" w:sz="8" w:space="0" w:color="85CDC1" w:themeColor="accent3"/>
          <w:insideV w:val="single" w:sz="8" w:space="0" w:color="85CDC1" w:themeColor="accent3"/>
        </w:tcBorders>
        <w:shd w:val="clear" w:color="auto" w:fill="E0F2EF" w:themeFill="accent3" w:themeFillTint="3F"/>
      </w:tcPr>
    </w:tblStylePr>
    <w:tblStylePr w:type="band2Horz">
      <w:tblPr/>
      <w:tcPr>
        <w:tcBorders>
          <w:top w:val="single" w:sz="8" w:space="0" w:color="85CDC1" w:themeColor="accent3"/>
          <w:left w:val="single" w:sz="8" w:space="0" w:color="85CDC1" w:themeColor="accent3"/>
          <w:bottom w:val="single" w:sz="8" w:space="0" w:color="85CDC1" w:themeColor="accent3"/>
          <w:right w:val="single" w:sz="8" w:space="0" w:color="85CDC1" w:themeColor="accent3"/>
          <w:insideV w:val="single" w:sz="8" w:space="0" w:color="85CDC1" w:themeColor="accent3"/>
        </w:tcBorders>
      </w:tcPr>
    </w:tblStylePr>
  </w:style>
  <w:style w:type="table" w:styleId="LightGrid-Accent4">
    <w:name w:val="Light Grid Accent 4"/>
    <w:basedOn w:val="TableNormal"/>
    <w:uiPriority w:val="62"/>
    <w:semiHidden/>
    <w:unhideWhenUsed/>
    <w:rsid w:val="00572222"/>
    <w:pPr>
      <w:spacing w:after="0" w:line="240" w:lineRule="auto"/>
    </w:pPr>
    <w:tblPr>
      <w:tblStyleRowBandSize w:val="1"/>
      <w:tblStyleColBandSize w:val="1"/>
      <w:tblBorders>
        <w:top w:val="single" w:sz="8" w:space="0" w:color="3B3838" w:themeColor="accent4"/>
        <w:left w:val="single" w:sz="8" w:space="0" w:color="3B3838" w:themeColor="accent4"/>
        <w:bottom w:val="single" w:sz="8" w:space="0" w:color="3B3838" w:themeColor="accent4"/>
        <w:right w:val="single" w:sz="8" w:space="0" w:color="3B3838" w:themeColor="accent4"/>
        <w:insideH w:val="single" w:sz="8" w:space="0" w:color="3B3838" w:themeColor="accent4"/>
        <w:insideV w:val="single" w:sz="8" w:space="0" w:color="3B3838"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B3838" w:themeColor="accent4"/>
          <w:left w:val="single" w:sz="8" w:space="0" w:color="3B3838" w:themeColor="accent4"/>
          <w:bottom w:val="single" w:sz="18" w:space="0" w:color="3B3838" w:themeColor="accent4"/>
          <w:right w:val="single" w:sz="8" w:space="0" w:color="3B3838" w:themeColor="accent4"/>
          <w:insideH w:val="nil"/>
          <w:insideV w:val="single" w:sz="8" w:space="0" w:color="3B3838"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B3838" w:themeColor="accent4"/>
          <w:left w:val="single" w:sz="8" w:space="0" w:color="3B3838" w:themeColor="accent4"/>
          <w:bottom w:val="single" w:sz="8" w:space="0" w:color="3B3838" w:themeColor="accent4"/>
          <w:right w:val="single" w:sz="8" w:space="0" w:color="3B3838" w:themeColor="accent4"/>
          <w:insideH w:val="nil"/>
          <w:insideV w:val="single" w:sz="8" w:space="0" w:color="3B3838"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B3838" w:themeColor="accent4"/>
          <w:left w:val="single" w:sz="8" w:space="0" w:color="3B3838" w:themeColor="accent4"/>
          <w:bottom w:val="single" w:sz="8" w:space="0" w:color="3B3838" w:themeColor="accent4"/>
          <w:right w:val="single" w:sz="8" w:space="0" w:color="3B3838" w:themeColor="accent4"/>
        </w:tcBorders>
      </w:tcPr>
    </w:tblStylePr>
    <w:tblStylePr w:type="band1Vert">
      <w:tblPr/>
      <w:tcPr>
        <w:tcBorders>
          <w:top w:val="single" w:sz="8" w:space="0" w:color="3B3838" w:themeColor="accent4"/>
          <w:left w:val="single" w:sz="8" w:space="0" w:color="3B3838" w:themeColor="accent4"/>
          <w:bottom w:val="single" w:sz="8" w:space="0" w:color="3B3838" w:themeColor="accent4"/>
          <w:right w:val="single" w:sz="8" w:space="0" w:color="3B3838" w:themeColor="accent4"/>
        </w:tcBorders>
        <w:shd w:val="clear" w:color="auto" w:fill="CFCCCC" w:themeFill="accent4" w:themeFillTint="3F"/>
      </w:tcPr>
    </w:tblStylePr>
    <w:tblStylePr w:type="band1Horz">
      <w:tblPr/>
      <w:tcPr>
        <w:tcBorders>
          <w:top w:val="single" w:sz="8" w:space="0" w:color="3B3838" w:themeColor="accent4"/>
          <w:left w:val="single" w:sz="8" w:space="0" w:color="3B3838" w:themeColor="accent4"/>
          <w:bottom w:val="single" w:sz="8" w:space="0" w:color="3B3838" w:themeColor="accent4"/>
          <w:right w:val="single" w:sz="8" w:space="0" w:color="3B3838" w:themeColor="accent4"/>
          <w:insideV w:val="single" w:sz="8" w:space="0" w:color="3B3838" w:themeColor="accent4"/>
        </w:tcBorders>
        <w:shd w:val="clear" w:color="auto" w:fill="CFCCCC" w:themeFill="accent4" w:themeFillTint="3F"/>
      </w:tcPr>
    </w:tblStylePr>
    <w:tblStylePr w:type="band2Horz">
      <w:tblPr/>
      <w:tcPr>
        <w:tcBorders>
          <w:top w:val="single" w:sz="8" w:space="0" w:color="3B3838" w:themeColor="accent4"/>
          <w:left w:val="single" w:sz="8" w:space="0" w:color="3B3838" w:themeColor="accent4"/>
          <w:bottom w:val="single" w:sz="8" w:space="0" w:color="3B3838" w:themeColor="accent4"/>
          <w:right w:val="single" w:sz="8" w:space="0" w:color="3B3838" w:themeColor="accent4"/>
          <w:insideV w:val="single" w:sz="8" w:space="0" w:color="3B3838" w:themeColor="accent4"/>
        </w:tcBorders>
      </w:tcPr>
    </w:tblStylePr>
  </w:style>
  <w:style w:type="table" w:styleId="LightGrid-Accent5">
    <w:name w:val="Light Grid Accent 5"/>
    <w:basedOn w:val="TableNormal"/>
    <w:uiPriority w:val="62"/>
    <w:semiHidden/>
    <w:unhideWhenUsed/>
    <w:rsid w:val="00572222"/>
    <w:pPr>
      <w:spacing w:after="0" w:line="240" w:lineRule="auto"/>
    </w:pPr>
    <w:tblPr>
      <w:tblStyleRowBandSize w:val="1"/>
      <w:tblStyleColBandSize w:val="1"/>
      <w:tblBorders>
        <w:top w:val="single" w:sz="8" w:space="0" w:color="FFFFFF" w:themeColor="accent5"/>
        <w:left w:val="single" w:sz="8" w:space="0" w:color="FFFFFF" w:themeColor="accent5"/>
        <w:bottom w:val="single" w:sz="8" w:space="0" w:color="FFFFFF" w:themeColor="accent5"/>
        <w:right w:val="single" w:sz="8" w:space="0" w:color="FFFFFF" w:themeColor="accent5"/>
        <w:insideH w:val="single" w:sz="8" w:space="0" w:color="FFFFFF" w:themeColor="accent5"/>
        <w:insideV w:val="single" w:sz="8" w:space="0" w:color="FFFFFF"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FFFF" w:themeColor="accent5"/>
          <w:left w:val="single" w:sz="8" w:space="0" w:color="FFFFFF" w:themeColor="accent5"/>
          <w:bottom w:val="single" w:sz="18" w:space="0" w:color="FFFFFF" w:themeColor="accent5"/>
          <w:right w:val="single" w:sz="8" w:space="0" w:color="FFFFFF" w:themeColor="accent5"/>
          <w:insideH w:val="nil"/>
          <w:insideV w:val="single" w:sz="8" w:space="0" w:color="FFFFFF"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FFFF" w:themeColor="accent5"/>
          <w:left w:val="single" w:sz="8" w:space="0" w:color="FFFFFF" w:themeColor="accent5"/>
          <w:bottom w:val="single" w:sz="8" w:space="0" w:color="FFFFFF" w:themeColor="accent5"/>
          <w:right w:val="single" w:sz="8" w:space="0" w:color="FFFFFF" w:themeColor="accent5"/>
          <w:insideH w:val="nil"/>
          <w:insideV w:val="single" w:sz="8" w:space="0" w:color="FFFFFF"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FFFF" w:themeColor="accent5"/>
          <w:left w:val="single" w:sz="8" w:space="0" w:color="FFFFFF" w:themeColor="accent5"/>
          <w:bottom w:val="single" w:sz="8" w:space="0" w:color="FFFFFF" w:themeColor="accent5"/>
          <w:right w:val="single" w:sz="8" w:space="0" w:color="FFFFFF" w:themeColor="accent5"/>
        </w:tcBorders>
      </w:tcPr>
    </w:tblStylePr>
    <w:tblStylePr w:type="band1Vert">
      <w:tblPr/>
      <w:tcPr>
        <w:tcBorders>
          <w:top w:val="single" w:sz="8" w:space="0" w:color="FFFFFF" w:themeColor="accent5"/>
          <w:left w:val="single" w:sz="8" w:space="0" w:color="FFFFFF" w:themeColor="accent5"/>
          <w:bottom w:val="single" w:sz="8" w:space="0" w:color="FFFFFF" w:themeColor="accent5"/>
          <w:right w:val="single" w:sz="8" w:space="0" w:color="FFFFFF" w:themeColor="accent5"/>
        </w:tcBorders>
        <w:shd w:val="clear" w:color="auto" w:fill="FFFFFF" w:themeFill="accent5" w:themeFillTint="3F"/>
      </w:tcPr>
    </w:tblStylePr>
    <w:tblStylePr w:type="band1Horz">
      <w:tblPr/>
      <w:tcPr>
        <w:tcBorders>
          <w:top w:val="single" w:sz="8" w:space="0" w:color="FFFFFF" w:themeColor="accent5"/>
          <w:left w:val="single" w:sz="8" w:space="0" w:color="FFFFFF" w:themeColor="accent5"/>
          <w:bottom w:val="single" w:sz="8" w:space="0" w:color="FFFFFF" w:themeColor="accent5"/>
          <w:right w:val="single" w:sz="8" w:space="0" w:color="FFFFFF" w:themeColor="accent5"/>
          <w:insideV w:val="single" w:sz="8" w:space="0" w:color="FFFFFF" w:themeColor="accent5"/>
        </w:tcBorders>
        <w:shd w:val="clear" w:color="auto" w:fill="FFFFFF" w:themeFill="accent5" w:themeFillTint="3F"/>
      </w:tcPr>
    </w:tblStylePr>
    <w:tblStylePr w:type="band2Horz">
      <w:tblPr/>
      <w:tcPr>
        <w:tcBorders>
          <w:top w:val="single" w:sz="8" w:space="0" w:color="FFFFFF" w:themeColor="accent5"/>
          <w:left w:val="single" w:sz="8" w:space="0" w:color="FFFFFF" w:themeColor="accent5"/>
          <w:bottom w:val="single" w:sz="8" w:space="0" w:color="FFFFFF" w:themeColor="accent5"/>
          <w:right w:val="single" w:sz="8" w:space="0" w:color="FFFFFF" w:themeColor="accent5"/>
          <w:insideV w:val="single" w:sz="8" w:space="0" w:color="FFFFFF" w:themeColor="accent5"/>
        </w:tcBorders>
      </w:tcPr>
    </w:tblStylePr>
  </w:style>
  <w:style w:type="table" w:styleId="LightGrid-Accent6">
    <w:name w:val="Light Grid Accent 6"/>
    <w:basedOn w:val="TableNormal"/>
    <w:uiPriority w:val="62"/>
    <w:semiHidden/>
    <w:unhideWhenUsed/>
    <w:rsid w:val="00572222"/>
    <w:pPr>
      <w:spacing w:after="0" w:line="240" w:lineRule="auto"/>
    </w:pPr>
    <w:tblPr>
      <w:tblStyleRowBandSize w:val="1"/>
      <w:tblStyleColBandSize w:val="1"/>
      <w:tblBorders>
        <w:top w:val="single" w:sz="8" w:space="0" w:color="FFFFFF" w:themeColor="accent6"/>
        <w:left w:val="single" w:sz="8" w:space="0" w:color="FFFFFF" w:themeColor="accent6"/>
        <w:bottom w:val="single" w:sz="8" w:space="0" w:color="FFFFFF" w:themeColor="accent6"/>
        <w:right w:val="single" w:sz="8" w:space="0" w:color="FFFFFF" w:themeColor="accent6"/>
        <w:insideH w:val="single" w:sz="8" w:space="0" w:color="FFFFFF" w:themeColor="accent6"/>
        <w:insideV w:val="single" w:sz="8" w:space="0" w:color="FFFFFF"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FFFF" w:themeColor="accent6"/>
          <w:left w:val="single" w:sz="8" w:space="0" w:color="FFFFFF" w:themeColor="accent6"/>
          <w:bottom w:val="single" w:sz="18" w:space="0" w:color="FFFFFF" w:themeColor="accent6"/>
          <w:right w:val="single" w:sz="8" w:space="0" w:color="FFFFFF" w:themeColor="accent6"/>
          <w:insideH w:val="nil"/>
          <w:insideV w:val="single" w:sz="8" w:space="0" w:color="FFFFFF"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FFFF" w:themeColor="accent6"/>
          <w:left w:val="single" w:sz="8" w:space="0" w:color="FFFFFF" w:themeColor="accent6"/>
          <w:bottom w:val="single" w:sz="8" w:space="0" w:color="FFFFFF" w:themeColor="accent6"/>
          <w:right w:val="single" w:sz="8" w:space="0" w:color="FFFFFF" w:themeColor="accent6"/>
          <w:insideH w:val="nil"/>
          <w:insideV w:val="single" w:sz="8" w:space="0" w:color="FFFFFF"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FFFF" w:themeColor="accent6"/>
          <w:left w:val="single" w:sz="8" w:space="0" w:color="FFFFFF" w:themeColor="accent6"/>
          <w:bottom w:val="single" w:sz="8" w:space="0" w:color="FFFFFF" w:themeColor="accent6"/>
          <w:right w:val="single" w:sz="8" w:space="0" w:color="FFFFFF" w:themeColor="accent6"/>
        </w:tcBorders>
      </w:tcPr>
    </w:tblStylePr>
    <w:tblStylePr w:type="band1Vert">
      <w:tblPr/>
      <w:tcPr>
        <w:tcBorders>
          <w:top w:val="single" w:sz="8" w:space="0" w:color="FFFFFF" w:themeColor="accent6"/>
          <w:left w:val="single" w:sz="8" w:space="0" w:color="FFFFFF" w:themeColor="accent6"/>
          <w:bottom w:val="single" w:sz="8" w:space="0" w:color="FFFFFF" w:themeColor="accent6"/>
          <w:right w:val="single" w:sz="8" w:space="0" w:color="FFFFFF" w:themeColor="accent6"/>
        </w:tcBorders>
        <w:shd w:val="clear" w:color="auto" w:fill="FFFFFF" w:themeFill="accent6" w:themeFillTint="3F"/>
      </w:tcPr>
    </w:tblStylePr>
    <w:tblStylePr w:type="band1Horz">
      <w:tblPr/>
      <w:tcPr>
        <w:tcBorders>
          <w:top w:val="single" w:sz="8" w:space="0" w:color="FFFFFF" w:themeColor="accent6"/>
          <w:left w:val="single" w:sz="8" w:space="0" w:color="FFFFFF" w:themeColor="accent6"/>
          <w:bottom w:val="single" w:sz="8" w:space="0" w:color="FFFFFF" w:themeColor="accent6"/>
          <w:right w:val="single" w:sz="8" w:space="0" w:color="FFFFFF" w:themeColor="accent6"/>
          <w:insideV w:val="single" w:sz="8" w:space="0" w:color="FFFFFF" w:themeColor="accent6"/>
        </w:tcBorders>
        <w:shd w:val="clear" w:color="auto" w:fill="FFFFFF" w:themeFill="accent6" w:themeFillTint="3F"/>
      </w:tcPr>
    </w:tblStylePr>
    <w:tblStylePr w:type="band2Horz">
      <w:tblPr/>
      <w:tcPr>
        <w:tcBorders>
          <w:top w:val="single" w:sz="8" w:space="0" w:color="FFFFFF" w:themeColor="accent6"/>
          <w:left w:val="single" w:sz="8" w:space="0" w:color="FFFFFF" w:themeColor="accent6"/>
          <w:bottom w:val="single" w:sz="8" w:space="0" w:color="FFFFFF" w:themeColor="accent6"/>
          <w:right w:val="single" w:sz="8" w:space="0" w:color="FFFFFF" w:themeColor="accent6"/>
          <w:insideV w:val="single" w:sz="8" w:space="0" w:color="FFFFFF" w:themeColor="accent6"/>
        </w:tcBorders>
      </w:tcPr>
    </w:tblStylePr>
  </w:style>
  <w:style w:type="table" w:styleId="LightList">
    <w:name w:val="Light List"/>
    <w:basedOn w:val="TableNormal"/>
    <w:uiPriority w:val="61"/>
    <w:semiHidden/>
    <w:unhideWhenUsed/>
    <w:rsid w:val="0057222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572222"/>
    <w:pPr>
      <w:spacing w:after="0" w:line="240" w:lineRule="auto"/>
    </w:pPr>
    <w:tblPr>
      <w:tblStyleRowBandSize w:val="1"/>
      <w:tblStyleColBandSize w:val="1"/>
      <w:tblBorders>
        <w:top w:val="single" w:sz="8" w:space="0" w:color="4B1919" w:themeColor="accent1"/>
        <w:left w:val="single" w:sz="8" w:space="0" w:color="4B1919" w:themeColor="accent1"/>
        <w:bottom w:val="single" w:sz="8" w:space="0" w:color="4B1919" w:themeColor="accent1"/>
        <w:right w:val="single" w:sz="8" w:space="0" w:color="4B1919" w:themeColor="accent1"/>
      </w:tblBorders>
    </w:tblPr>
    <w:tblStylePr w:type="firstRow">
      <w:pPr>
        <w:spacing w:before="0" w:after="0" w:line="240" w:lineRule="auto"/>
      </w:pPr>
      <w:rPr>
        <w:b/>
        <w:bCs/>
        <w:color w:val="FFFFFF" w:themeColor="background1"/>
      </w:rPr>
      <w:tblPr/>
      <w:tcPr>
        <w:shd w:val="clear" w:color="auto" w:fill="4B1919" w:themeFill="accent1"/>
      </w:tcPr>
    </w:tblStylePr>
    <w:tblStylePr w:type="lastRow">
      <w:pPr>
        <w:spacing w:before="0" w:after="0" w:line="240" w:lineRule="auto"/>
      </w:pPr>
      <w:rPr>
        <w:b/>
        <w:bCs/>
      </w:rPr>
      <w:tblPr/>
      <w:tcPr>
        <w:tcBorders>
          <w:top w:val="double" w:sz="6" w:space="0" w:color="4B1919" w:themeColor="accent1"/>
          <w:left w:val="single" w:sz="8" w:space="0" w:color="4B1919" w:themeColor="accent1"/>
          <w:bottom w:val="single" w:sz="8" w:space="0" w:color="4B1919" w:themeColor="accent1"/>
          <w:right w:val="single" w:sz="8" w:space="0" w:color="4B1919" w:themeColor="accent1"/>
        </w:tcBorders>
      </w:tcPr>
    </w:tblStylePr>
    <w:tblStylePr w:type="firstCol">
      <w:rPr>
        <w:b/>
        <w:bCs/>
      </w:rPr>
    </w:tblStylePr>
    <w:tblStylePr w:type="lastCol">
      <w:rPr>
        <w:b/>
        <w:bCs/>
      </w:rPr>
    </w:tblStylePr>
    <w:tblStylePr w:type="band1Vert">
      <w:tblPr/>
      <w:tcPr>
        <w:tcBorders>
          <w:top w:val="single" w:sz="8" w:space="0" w:color="4B1919" w:themeColor="accent1"/>
          <w:left w:val="single" w:sz="8" w:space="0" w:color="4B1919" w:themeColor="accent1"/>
          <w:bottom w:val="single" w:sz="8" w:space="0" w:color="4B1919" w:themeColor="accent1"/>
          <w:right w:val="single" w:sz="8" w:space="0" w:color="4B1919" w:themeColor="accent1"/>
        </w:tcBorders>
      </w:tcPr>
    </w:tblStylePr>
    <w:tblStylePr w:type="band1Horz">
      <w:tblPr/>
      <w:tcPr>
        <w:tcBorders>
          <w:top w:val="single" w:sz="8" w:space="0" w:color="4B1919" w:themeColor="accent1"/>
          <w:left w:val="single" w:sz="8" w:space="0" w:color="4B1919" w:themeColor="accent1"/>
          <w:bottom w:val="single" w:sz="8" w:space="0" w:color="4B1919" w:themeColor="accent1"/>
          <w:right w:val="single" w:sz="8" w:space="0" w:color="4B1919" w:themeColor="accent1"/>
        </w:tcBorders>
      </w:tcPr>
    </w:tblStylePr>
  </w:style>
  <w:style w:type="table" w:styleId="LightList-Accent2">
    <w:name w:val="Light List Accent 2"/>
    <w:basedOn w:val="TableNormal"/>
    <w:uiPriority w:val="61"/>
    <w:semiHidden/>
    <w:unhideWhenUsed/>
    <w:rsid w:val="00572222"/>
    <w:pPr>
      <w:spacing w:after="0" w:line="240" w:lineRule="auto"/>
    </w:pPr>
    <w:tblPr>
      <w:tblStyleRowBandSize w:val="1"/>
      <w:tblStyleColBandSize w:val="1"/>
      <w:tblBorders>
        <w:top w:val="single" w:sz="8" w:space="0" w:color="FFD966" w:themeColor="accent2"/>
        <w:left w:val="single" w:sz="8" w:space="0" w:color="FFD966" w:themeColor="accent2"/>
        <w:bottom w:val="single" w:sz="8" w:space="0" w:color="FFD966" w:themeColor="accent2"/>
        <w:right w:val="single" w:sz="8" w:space="0" w:color="FFD966" w:themeColor="accent2"/>
      </w:tblBorders>
    </w:tblPr>
    <w:tblStylePr w:type="firstRow">
      <w:pPr>
        <w:spacing w:before="0" w:after="0" w:line="240" w:lineRule="auto"/>
      </w:pPr>
      <w:rPr>
        <w:b/>
        <w:bCs/>
        <w:color w:val="FFFFFF" w:themeColor="background1"/>
      </w:rPr>
      <w:tblPr/>
      <w:tcPr>
        <w:shd w:val="clear" w:color="auto" w:fill="FFD966" w:themeFill="accent2"/>
      </w:tcPr>
    </w:tblStylePr>
    <w:tblStylePr w:type="lastRow">
      <w:pPr>
        <w:spacing w:before="0" w:after="0" w:line="240" w:lineRule="auto"/>
      </w:pPr>
      <w:rPr>
        <w:b/>
        <w:bCs/>
      </w:rPr>
      <w:tblPr/>
      <w:tcPr>
        <w:tcBorders>
          <w:top w:val="double" w:sz="6" w:space="0" w:color="FFD966" w:themeColor="accent2"/>
          <w:left w:val="single" w:sz="8" w:space="0" w:color="FFD966" w:themeColor="accent2"/>
          <w:bottom w:val="single" w:sz="8" w:space="0" w:color="FFD966" w:themeColor="accent2"/>
          <w:right w:val="single" w:sz="8" w:space="0" w:color="FFD966" w:themeColor="accent2"/>
        </w:tcBorders>
      </w:tcPr>
    </w:tblStylePr>
    <w:tblStylePr w:type="firstCol">
      <w:rPr>
        <w:b/>
        <w:bCs/>
      </w:rPr>
    </w:tblStylePr>
    <w:tblStylePr w:type="lastCol">
      <w:rPr>
        <w:b/>
        <w:bCs/>
      </w:rPr>
    </w:tblStylePr>
    <w:tblStylePr w:type="band1Vert">
      <w:tblPr/>
      <w:tcPr>
        <w:tcBorders>
          <w:top w:val="single" w:sz="8" w:space="0" w:color="FFD966" w:themeColor="accent2"/>
          <w:left w:val="single" w:sz="8" w:space="0" w:color="FFD966" w:themeColor="accent2"/>
          <w:bottom w:val="single" w:sz="8" w:space="0" w:color="FFD966" w:themeColor="accent2"/>
          <w:right w:val="single" w:sz="8" w:space="0" w:color="FFD966" w:themeColor="accent2"/>
        </w:tcBorders>
      </w:tcPr>
    </w:tblStylePr>
    <w:tblStylePr w:type="band1Horz">
      <w:tblPr/>
      <w:tcPr>
        <w:tcBorders>
          <w:top w:val="single" w:sz="8" w:space="0" w:color="FFD966" w:themeColor="accent2"/>
          <w:left w:val="single" w:sz="8" w:space="0" w:color="FFD966" w:themeColor="accent2"/>
          <w:bottom w:val="single" w:sz="8" w:space="0" w:color="FFD966" w:themeColor="accent2"/>
          <w:right w:val="single" w:sz="8" w:space="0" w:color="FFD966" w:themeColor="accent2"/>
        </w:tcBorders>
      </w:tcPr>
    </w:tblStylePr>
  </w:style>
  <w:style w:type="table" w:styleId="LightList-Accent3">
    <w:name w:val="Light List Accent 3"/>
    <w:basedOn w:val="TableNormal"/>
    <w:uiPriority w:val="61"/>
    <w:semiHidden/>
    <w:unhideWhenUsed/>
    <w:rsid w:val="00572222"/>
    <w:pPr>
      <w:spacing w:after="0" w:line="240" w:lineRule="auto"/>
    </w:pPr>
    <w:tblPr>
      <w:tblStyleRowBandSize w:val="1"/>
      <w:tblStyleColBandSize w:val="1"/>
      <w:tblBorders>
        <w:top w:val="single" w:sz="8" w:space="0" w:color="85CDC1" w:themeColor="accent3"/>
        <w:left w:val="single" w:sz="8" w:space="0" w:color="85CDC1" w:themeColor="accent3"/>
        <w:bottom w:val="single" w:sz="8" w:space="0" w:color="85CDC1" w:themeColor="accent3"/>
        <w:right w:val="single" w:sz="8" w:space="0" w:color="85CDC1" w:themeColor="accent3"/>
      </w:tblBorders>
    </w:tblPr>
    <w:tblStylePr w:type="firstRow">
      <w:pPr>
        <w:spacing w:before="0" w:after="0" w:line="240" w:lineRule="auto"/>
      </w:pPr>
      <w:rPr>
        <w:b/>
        <w:bCs/>
        <w:color w:val="FFFFFF" w:themeColor="background1"/>
      </w:rPr>
      <w:tblPr/>
      <w:tcPr>
        <w:shd w:val="clear" w:color="auto" w:fill="85CDC1" w:themeFill="accent3"/>
      </w:tcPr>
    </w:tblStylePr>
    <w:tblStylePr w:type="lastRow">
      <w:pPr>
        <w:spacing w:before="0" w:after="0" w:line="240" w:lineRule="auto"/>
      </w:pPr>
      <w:rPr>
        <w:b/>
        <w:bCs/>
      </w:rPr>
      <w:tblPr/>
      <w:tcPr>
        <w:tcBorders>
          <w:top w:val="double" w:sz="6" w:space="0" w:color="85CDC1" w:themeColor="accent3"/>
          <w:left w:val="single" w:sz="8" w:space="0" w:color="85CDC1" w:themeColor="accent3"/>
          <w:bottom w:val="single" w:sz="8" w:space="0" w:color="85CDC1" w:themeColor="accent3"/>
          <w:right w:val="single" w:sz="8" w:space="0" w:color="85CDC1" w:themeColor="accent3"/>
        </w:tcBorders>
      </w:tcPr>
    </w:tblStylePr>
    <w:tblStylePr w:type="firstCol">
      <w:rPr>
        <w:b/>
        <w:bCs/>
      </w:rPr>
    </w:tblStylePr>
    <w:tblStylePr w:type="lastCol">
      <w:rPr>
        <w:b/>
        <w:bCs/>
      </w:rPr>
    </w:tblStylePr>
    <w:tblStylePr w:type="band1Vert">
      <w:tblPr/>
      <w:tcPr>
        <w:tcBorders>
          <w:top w:val="single" w:sz="8" w:space="0" w:color="85CDC1" w:themeColor="accent3"/>
          <w:left w:val="single" w:sz="8" w:space="0" w:color="85CDC1" w:themeColor="accent3"/>
          <w:bottom w:val="single" w:sz="8" w:space="0" w:color="85CDC1" w:themeColor="accent3"/>
          <w:right w:val="single" w:sz="8" w:space="0" w:color="85CDC1" w:themeColor="accent3"/>
        </w:tcBorders>
      </w:tcPr>
    </w:tblStylePr>
    <w:tblStylePr w:type="band1Horz">
      <w:tblPr/>
      <w:tcPr>
        <w:tcBorders>
          <w:top w:val="single" w:sz="8" w:space="0" w:color="85CDC1" w:themeColor="accent3"/>
          <w:left w:val="single" w:sz="8" w:space="0" w:color="85CDC1" w:themeColor="accent3"/>
          <w:bottom w:val="single" w:sz="8" w:space="0" w:color="85CDC1" w:themeColor="accent3"/>
          <w:right w:val="single" w:sz="8" w:space="0" w:color="85CDC1" w:themeColor="accent3"/>
        </w:tcBorders>
      </w:tcPr>
    </w:tblStylePr>
  </w:style>
  <w:style w:type="table" w:styleId="LightList-Accent4">
    <w:name w:val="Light List Accent 4"/>
    <w:basedOn w:val="TableNormal"/>
    <w:uiPriority w:val="61"/>
    <w:semiHidden/>
    <w:unhideWhenUsed/>
    <w:rsid w:val="00572222"/>
    <w:pPr>
      <w:spacing w:after="0" w:line="240" w:lineRule="auto"/>
    </w:pPr>
    <w:tblPr>
      <w:tblStyleRowBandSize w:val="1"/>
      <w:tblStyleColBandSize w:val="1"/>
      <w:tblBorders>
        <w:top w:val="single" w:sz="8" w:space="0" w:color="3B3838" w:themeColor="accent4"/>
        <w:left w:val="single" w:sz="8" w:space="0" w:color="3B3838" w:themeColor="accent4"/>
        <w:bottom w:val="single" w:sz="8" w:space="0" w:color="3B3838" w:themeColor="accent4"/>
        <w:right w:val="single" w:sz="8" w:space="0" w:color="3B3838" w:themeColor="accent4"/>
      </w:tblBorders>
    </w:tblPr>
    <w:tblStylePr w:type="firstRow">
      <w:pPr>
        <w:spacing w:before="0" w:after="0" w:line="240" w:lineRule="auto"/>
      </w:pPr>
      <w:rPr>
        <w:b/>
        <w:bCs/>
        <w:color w:val="FFFFFF" w:themeColor="background1"/>
      </w:rPr>
      <w:tblPr/>
      <w:tcPr>
        <w:shd w:val="clear" w:color="auto" w:fill="3B3838" w:themeFill="accent4"/>
      </w:tcPr>
    </w:tblStylePr>
    <w:tblStylePr w:type="lastRow">
      <w:pPr>
        <w:spacing w:before="0" w:after="0" w:line="240" w:lineRule="auto"/>
      </w:pPr>
      <w:rPr>
        <w:b/>
        <w:bCs/>
      </w:rPr>
      <w:tblPr/>
      <w:tcPr>
        <w:tcBorders>
          <w:top w:val="double" w:sz="6" w:space="0" w:color="3B3838" w:themeColor="accent4"/>
          <w:left w:val="single" w:sz="8" w:space="0" w:color="3B3838" w:themeColor="accent4"/>
          <w:bottom w:val="single" w:sz="8" w:space="0" w:color="3B3838" w:themeColor="accent4"/>
          <w:right w:val="single" w:sz="8" w:space="0" w:color="3B3838" w:themeColor="accent4"/>
        </w:tcBorders>
      </w:tcPr>
    </w:tblStylePr>
    <w:tblStylePr w:type="firstCol">
      <w:rPr>
        <w:b/>
        <w:bCs/>
      </w:rPr>
    </w:tblStylePr>
    <w:tblStylePr w:type="lastCol">
      <w:rPr>
        <w:b/>
        <w:bCs/>
      </w:rPr>
    </w:tblStylePr>
    <w:tblStylePr w:type="band1Vert">
      <w:tblPr/>
      <w:tcPr>
        <w:tcBorders>
          <w:top w:val="single" w:sz="8" w:space="0" w:color="3B3838" w:themeColor="accent4"/>
          <w:left w:val="single" w:sz="8" w:space="0" w:color="3B3838" w:themeColor="accent4"/>
          <w:bottom w:val="single" w:sz="8" w:space="0" w:color="3B3838" w:themeColor="accent4"/>
          <w:right w:val="single" w:sz="8" w:space="0" w:color="3B3838" w:themeColor="accent4"/>
        </w:tcBorders>
      </w:tcPr>
    </w:tblStylePr>
    <w:tblStylePr w:type="band1Horz">
      <w:tblPr/>
      <w:tcPr>
        <w:tcBorders>
          <w:top w:val="single" w:sz="8" w:space="0" w:color="3B3838" w:themeColor="accent4"/>
          <w:left w:val="single" w:sz="8" w:space="0" w:color="3B3838" w:themeColor="accent4"/>
          <w:bottom w:val="single" w:sz="8" w:space="0" w:color="3B3838" w:themeColor="accent4"/>
          <w:right w:val="single" w:sz="8" w:space="0" w:color="3B3838" w:themeColor="accent4"/>
        </w:tcBorders>
      </w:tcPr>
    </w:tblStylePr>
  </w:style>
  <w:style w:type="table" w:styleId="LightList-Accent5">
    <w:name w:val="Light List Accent 5"/>
    <w:basedOn w:val="TableNormal"/>
    <w:uiPriority w:val="61"/>
    <w:semiHidden/>
    <w:unhideWhenUsed/>
    <w:rsid w:val="00572222"/>
    <w:pPr>
      <w:spacing w:after="0" w:line="240" w:lineRule="auto"/>
    </w:pPr>
    <w:tblPr>
      <w:tblStyleRowBandSize w:val="1"/>
      <w:tblStyleColBandSize w:val="1"/>
      <w:tblBorders>
        <w:top w:val="single" w:sz="8" w:space="0" w:color="FFFFFF" w:themeColor="accent5"/>
        <w:left w:val="single" w:sz="8" w:space="0" w:color="FFFFFF" w:themeColor="accent5"/>
        <w:bottom w:val="single" w:sz="8" w:space="0" w:color="FFFFFF" w:themeColor="accent5"/>
        <w:right w:val="single" w:sz="8" w:space="0" w:color="FFFFFF" w:themeColor="accent5"/>
      </w:tblBorders>
    </w:tblPr>
    <w:tblStylePr w:type="firstRow">
      <w:pPr>
        <w:spacing w:before="0" w:after="0" w:line="240" w:lineRule="auto"/>
      </w:pPr>
      <w:rPr>
        <w:b/>
        <w:bCs/>
        <w:color w:val="FFFFFF" w:themeColor="background1"/>
      </w:rPr>
      <w:tblPr/>
      <w:tcPr>
        <w:shd w:val="clear" w:color="auto" w:fill="FFFFFF" w:themeFill="accent5"/>
      </w:tcPr>
    </w:tblStylePr>
    <w:tblStylePr w:type="lastRow">
      <w:pPr>
        <w:spacing w:before="0" w:after="0" w:line="240" w:lineRule="auto"/>
      </w:pPr>
      <w:rPr>
        <w:b/>
        <w:bCs/>
      </w:rPr>
      <w:tblPr/>
      <w:tcPr>
        <w:tcBorders>
          <w:top w:val="double" w:sz="6" w:space="0" w:color="FFFFFF" w:themeColor="accent5"/>
          <w:left w:val="single" w:sz="8" w:space="0" w:color="FFFFFF" w:themeColor="accent5"/>
          <w:bottom w:val="single" w:sz="8" w:space="0" w:color="FFFFFF" w:themeColor="accent5"/>
          <w:right w:val="single" w:sz="8" w:space="0" w:color="FFFFFF" w:themeColor="accent5"/>
        </w:tcBorders>
      </w:tcPr>
    </w:tblStylePr>
    <w:tblStylePr w:type="firstCol">
      <w:rPr>
        <w:b/>
        <w:bCs/>
      </w:rPr>
    </w:tblStylePr>
    <w:tblStylePr w:type="lastCol">
      <w:rPr>
        <w:b/>
        <w:bCs/>
      </w:rPr>
    </w:tblStylePr>
    <w:tblStylePr w:type="band1Vert">
      <w:tblPr/>
      <w:tcPr>
        <w:tcBorders>
          <w:top w:val="single" w:sz="8" w:space="0" w:color="FFFFFF" w:themeColor="accent5"/>
          <w:left w:val="single" w:sz="8" w:space="0" w:color="FFFFFF" w:themeColor="accent5"/>
          <w:bottom w:val="single" w:sz="8" w:space="0" w:color="FFFFFF" w:themeColor="accent5"/>
          <w:right w:val="single" w:sz="8" w:space="0" w:color="FFFFFF" w:themeColor="accent5"/>
        </w:tcBorders>
      </w:tcPr>
    </w:tblStylePr>
    <w:tblStylePr w:type="band1Horz">
      <w:tblPr/>
      <w:tcPr>
        <w:tcBorders>
          <w:top w:val="single" w:sz="8" w:space="0" w:color="FFFFFF" w:themeColor="accent5"/>
          <w:left w:val="single" w:sz="8" w:space="0" w:color="FFFFFF" w:themeColor="accent5"/>
          <w:bottom w:val="single" w:sz="8" w:space="0" w:color="FFFFFF" w:themeColor="accent5"/>
          <w:right w:val="single" w:sz="8" w:space="0" w:color="FFFFFF" w:themeColor="accent5"/>
        </w:tcBorders>
      </w:tcPr>
    </w:tblStylePr>
  </w:style>
  <w:style w:type="table" w:styleId="LightList-Accent6">
    <w:name w:val="Light List Accent 6"/>
    <w:basedOn w:val="TableNormal"/>
    <w:uiPriority w:val="61"/>
    <w:semiHidden/>
    <w:unhideWhenUsed/>
    <w:rsid w:val="00572222"/>
    <w:pPr>
      <w:spacing w:after="0" w:line="240" w:lineRule="auto"/>
    </w:pPr>
    <w:tblPr>
      <w:tblStyleRowBandSize w:val="1"/>
      <w:tblStyleColBandSize w:val="1"/>
      <w:tblBorders>
        <w:top w:val="single" w:sz="8" w:space="0" w:color="FFFFFF" w:themeColor="accent6"/>
        <w:left w:val="single" w:sz="8" w:space="0" w:color="FFFFFF" w:themeColor="accent6"/>
        <w:bottom w:val="single" w:sz="8" w:space="0" w:color="FFFFFF" w:themeColor="accent6"/>
        <w:right w:val="single" w:sz="8" w:space="0" w:color="FFFFFF" w:themeColor="accent6"/>
      </w:tblBorders>
    </w:tblPr>
    <w:tblStylePr w:type="firstRow">
      <w:pPr>
        <w:spacing w:before="0" w:after="0" w:line="240" w:lineRule="auto"/>
      </w:pPr>
      <w:rPr>
        <w:b/>
        <w:bCs/>
        <w:color w:val="FFFFFF" w:themeColor="background1"/>
      </w:rPr>
      <w:tblPr/>
      <w:tcPr>
        <w:shd w:val="clear" w:color="auto" w:fill="FFFFFF" w:themeFill="accent6"/>
      </w:tcPr>
    </w:tblStylePr>
    <w:tblStylePr w:type="lastRow">
      <w:pPr>
        <w:spacing w:before="0" w:after="0" w:line="240" w:lineRule="auto"/>
      </w:pPr>
      <w:rPr>
        <w:b/>
        <w:bCs/>
      </w:rPr>
      <w:tblPr/>
      <w:tcPr>
        <w:tcBorders>
          <w:top w:val="double" w:sz="6" w:space="0" w:color="FFFFFF" w:themeColor="accent6"/>
          <w:left w:val="single" w:sz="8" w:space="0" w:color="FFFFFF" w:themeColor="accent6"/>
          <w:bottom w:val="single" w:sz="8" w:space="0" w:color="FFFFFF" w:themeColor="accent6"/>
          <w:right w:val="single" w:sz="8" w:space="0" w:color="FFFFFF" w:themeColor="accent6"/>
        </w:tcBorders>
      </w:tcPr>
    </w:tblStylePr>
    <w:tblStylePr w:type="firstCol">
      <w:rPr>
        <w:b/>
        <w:bCs/>
      </w:rPr>
    </w:tblStylePr>
    <w:tblStylePr w:type="lastCol">
      <w:rPr>
        <w:b/>
        <w:bCs/>
      </w:rPr>
    </w:tblStylePr>
    <w:tblStylePr w:type="band1Vert">
      <w:tblPr/>
      <w:tcPr>
        <w:tcBorders>
          <w:top w:val="single" w:sz="8" w:space="0" w:color="FFFFFF" w:themeColor="accent6"/>
          <w:left w:val="single" w:sz="8" w:space="0" w:color="FFFFFF" w:themeColor="accent6"/>
          <w:bottom w:val="single" w:sz="8" w:space="0" w:color="FFFFFF" w:themeColor="accent6"/>
          <w:right w:val="single" w:sz="8" w:space="0" w:color="FFFFFF" w:themeColor="accent6"/>
        </w:tcBorders>
      </w:tcPr>
    </w:tblStylePr>
    <w:tblStylePr w:type="band1Horz">
      <w:tblPr/>
      <w:tcPr>
        <w:tcBorders>
          <w:top w:val="single" w:sz="8" w:space="0" w:color="FFFFFF" w:themeColor="accent6"/>
          <w:left w:val="single" w:sz="8" w:space="0" w:color="FFFFFF" w:themeColor="accent6"/>
          <w:bottom w:val="single" w:sz="8" w:space="0" w:color="FFFFFF" w:themeColor="accent6"/>
          <w:right w:val="single" w:sz="8" w:space="0" w:color="FFFFFF" w:themeColor="accent6"/>
        </w:tcBorders>
      </w:tcPr>
    </w:tblStylePr>
  </w:style>
  <w:style w:type="table" w:styleId="LightShading">
    <w:name w:val="Light Shading"/>
    <w:basedOn w:val="TableNormal"/>
    <w:uiPriority w:val="60"/>
    <w:semiHidden/>
    <w:unhideWhenUsed/>
    <w:rsid w:val="00572222"/>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572222"/>
    <w:pPr>
      <w:spacing w:after="0" w:line="240" w:lineRule="auto"/>
    </w:pPr>
    <w:rPr>
      <w:color w:val="381212" w:themeColor="accent1" w:themeShade="BF"/>
    </w:rPr>
    <w:tblPr>
      <w:tblStyleRowBandSize w:val="1"/>
      <w:tblStyleColBandSize w:val="1"/>
      <w:tblBorders>
        <w:top w:val="single" w:sz="8" w:space="0" w:color="4B1919" w:themeColor="accent1"/>
        <w:bottom w:val="single" w:sz="8" w:space="0" w:color="4B1919" w:themeColor="accent1"/>
      </w:tblBorders>
    </w:tblPr>
    <w:tblStylePr w:type="firstRow">
      <w:pPr>
        <w:spacing w:before="0" w:after="0" w:line="240" w:lineRule="auto"/>
      </w:pPr>
      <w:rPr>
        <w:b/>
        <w:bCs/>
      </w:rPr>
      <w:tblPr/>
      <w:tcPr>
        <w:tcBorders>
          <w:top w:val="single" w:sz="8" w:space="0" w:color="4B1919" w:themeColor="accent1"/>
          <w:left w:val="nil"/>
          <w:bottom w:val="single" w:sz="8" w:space="0" w:color="4B1919" w:themeColor="accent1"/>
          <w:right w:val="nil"/>
          <w:insideH w:val="nil"/>
          <w:insideV w:val="nil"/>
        </w:tcBorders>
      </w:tcPr>
    </w:tblStylePr>
    <w:tblStylePr w:type="lastRow">
      <w:pPr>
        <w:spacing w:before="0" w:after="0" w:line="240" w:lineRule="auto"/>
      </w:pPr>
      <w:rPr>
        <w:b/>
        <w:bCs/>
      </w:rPr>
      <w:tblPr/>
      <w:tcPr>
        <w:tcBorders>
          <w:top w:val="single" w:sz="8" w:space="0" w:color="4B1919" w:themeColor="accent1"/>
          <w:left w:val="nil"/>
          <w:bottom w:val="single" w:sz="8" w:space="0" w:color="4B1919"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B3B3" w:themeFill="accent1" w:themeFillTint="3F"/>
      </w:tcPr>
    </w:tblStylePr>
    <w:tblStylePr w:type="band1Horz">
      <w:tblPr/>
      <w:tcPr>
        <w:tcBorders>
          <w:left w:val="nil"/>
          <w:right w:val="nil"/>
          <w:insideH w:val="nil"/>
          <w:insideV w:val="nil"/>
        </w:tcBorders>
        <w:shd w:val="clear" w:color="auto" w:fill="E5B3B3" w:themeFill="accent1" w:themeFillTint="3F"/>
      </w:tcPr>
    </w:tblStylePr>
  </w:style>
  <w:style w:type="table" w:styleId="LightShading-Accent2">
    <w:name w:val="Light Shading Accent 2"/>
    <w:basedOn w:val="TableNormal"/>
    <w:uiPriority w:val="60"/>
    <w:semiHidden/>
    <w:unhideWhenUsed/>
    <w:rsid w:val="00572222"/>
    <w:pPr>
      <w:spacing w:after="0" w:line="240" w:lineRule="auto"/>
    </w:pPr>
    <w:rPr>
      <w:color w:val="FFC20C" w:themeColor="accent2" w:themeShade="BF"/>
    </w:rPr>
    <w:tblPr>
      <w:tblStyleRowBandSize w:val="1"/>
      <w:tblStyleColBandSize w:val="1"/>
      <w:tblBorders>
        <w:top w:val="single" w:sz="8" w:space="0" w:color="FFD966" w:themeColor="accent2"/>
        <w:bottom w:val="single" w:sz="8" w:space="0" w:color="FFD966" w:themeColor="accent2"/>
      </w:tblBorders>
    </w:tblPr>
    <w:tblStylePr w:type="firstRow">
      <w:pPr>
        <w:spacing w:before="0" w:after="0" w:line="240" w:lineRule="auto"/>
      </w:pPr>
      <w:rPr>
        <w:b/>
        <w:bCs/>
      </w:rPr>
      <w:tblPr/>
      <w:tcPr>
        <w:tcBorders>
          <w:top w:val="single" w:sz="8" w:space="0" w:color="FFD966" w:themeColor="accent2"/>
          <w:left w:val="nil"/>
          <w:bottom w:val="single" w:sz="8" w:space="0" w:color="FFD966" w:themeColor="accent2"/>
          <w:right w:val="nil"/>
          <w:insideH w:val="nil"/>
          <w:insideV w:val="nil"/>
        </w:tcBorders>
      </w:tcPr>
    </w:tblStylePr>
    <w:tblStylePr w:type="lastRow">
      <w:pPr>
        <w:spacing w:before="0" w:after="0" w:line="240" w:lineRule="auto"/>
      </w:pPr>
      <w:rPr>
        <w:b/>
        <w:bCs/>
      </w:rPr>
      <w:tblPr/>
      <w:tcPr>
        <w:tcBorders>
          <w:top w:val="single" w:sz="8" w:space="0" w:color="FFD966" w:themeColor="accent2"/>
          <w:left w:val="nil"/>
          <w:bottom w:val="single" w:sz="8" w:space="0" w:color="FFD966"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F5D9" w:themeFill="accent2" w:themeFillTint="3F"/>
      </w:tcPr>
    </w:tblStylePr>
    <w:tblStylePr w:type="band1Horz">
      <w:tblPr/>
      <w:tcPr>
        <w:tcBorders>
          <w:left w:val="nil"/>
          <w:right w:val="nil"/>
          <w:insideH w:val="nil"/>
          <w:insideV w:val="nil"/>
        </w:tcBorders>
        <w:shd w:val="clear" w:color="auto" w:fill="FFF5D9" w:themeFill="accent2" w:themeFillTint="3F"/>
      </w:tcPr>
    </w:tblStylePr>
  </w:style>
  <w:style w:type="table" w:styleId="LightShading-Accent3">
    <w:name w:val="Light Shading Accent 3"/>
    <w:basedOn w:val="TableNormal"/>
    <w:uiPriority w:val="60"/>
    <w:semiHidden/>
    <w:unhideWhenUsed/>
    <w:rsid w:val="00572222"/>
    <w:pPr>
      <w:spacing w:after="0" w:line="240" w:lineRule="auto"/>
    </w:pPr>
    <w:rPr>
      <w:color w:val="49B3A1" w:themeColor="accent3" w:themeShade="BF"/>
    </w:rPr>
    <w:tblPr>
      <w:tblStyleRowBandSize w:val="1"/>
      <w:tblStyleColBandSize w:val="1"/>
      <w:tblBorders>
        <w:top w:val="single" w:sz="8" w:space="0" w:color="85CDC1" w:themeColor="accent3"/>
        <w:bottom w:val="single" w:sz="8" w:space="0" w:color="85CDC1" w:themeColor="accent3"/>
      </w:tblBorders>
    </w:tblPr>
    <w:tblStylePr w:type="firstRow">
      <w:pPr>
        <w:spacing w:before="0" w:after="0" w:line="240" w:lineRule="auto"/>
      </w:pPr>
      <w:rPr>
        <w:b/>
        <w:bCs/>
      </w:rPr>
      <w:tblPr/>
      <w:tcPr>
        <w:tcBorders>
          <w:top w:val="single" w:sz="8" w:space="0" w:color="85CDC1" w:themeColor="accent3"/>
          <w:left w:val="nil"/>
          <w:bottom w:val="single" w:sz="8" w:space="0" w:color="85CDC1" w:themeColor="accent3"/>
          <w:right w:val="nil"/>
          <w:insideH w:val="nil"/>
          <w:insideV w:val="nil"/>
        </w:tcBorders>
      </w:tcPr>
    </w:tblStylePr>
    <w:tblStylePr w:type="lastRow">
      <w:pPr>
        <w:spacing w:before="0" w:after="0" w:line="240" w:lineRule="auto"/>
      </w:pPr>
      <w:rPr>
        <w:b/>
        <w:bCs/>
      </w:rPr>
      <w:tblPr/>
      <w:tcPr>
        <w:tcBorders>
          <w:top w:val="single" w:sz="8" w:space="0" w:color="85CDC1" w:themeColor="accent3"/>
          <w:left w:val="nil"/>
          <w:bottom w:val="single" w:sz="8" w:space="0" w:color="85CDC1"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0F2EF" w:themeFill="accent3" w:themeFillTint="3F"/>
      </w:tcPr>
    </w:tblStylePr>
    <w:tblStylePr w:type="band1Horz">
      <w:tblPr/>
      <w:tcPr>
        <w:tcBorders>
          <w:left w:val="nil"/>
          <w:right w:val="nil"/>
          <w:insideH w:val="nil"/>
          <w:insideV w:val="nil"/>
        </w:tcBorders>
        <w:shd w:val="clear" w:color="auto" w:fill="E0F2EF" w:themeFill="accent3" w:themeFillTint="3F"/>
      </w:tcPr>
    </w:tblStylePr>
  </w:style>
  <w:style w:type="table" w:styleId="LightShading-Accent4">
    <w:name w:val="Light Shading Accent 4"/>
    <w:basedOn w:val="TableNormal"/>
    <w:uiPriority w:val="60"/>
    <w:semiHidden/>
    <w:unhideWhenUsed/>
    <w:rsid w:val="00572222"/>
    <w:pPr>
      <w:spacing w:after="0" w:line="240" w:lineRule="auto"/>
    </w:pPr>
    <w:rPr>
      <w:color w:val="2C2A2A" w:themeColor="accent4" w:themeShade="BF"/>
    </w:rPr>
    <w:tblPr>
      <w:tblStyleRowBandSize w:val="1"/>
      <w:tblStyleColBandSize w:val="1"/>
      <w:tblBorders>
        <w:top w:val="single" w:sz="8" w:space="0" w:color="3B3838" w:themeColor="accent4"/>
        <w:bottom w:val="single" w:sz="8" w:space="0" w:color="3B3838" w:themeColor="accent4"/>
      </w:tblBorders>
    </w:tblPr>
    <w:tblStylePr w:type="firstRow">
      <w:pPr>
        <w:spacing w:before="0" w:after="0" w:line="240" w:lineRule="auto"/>
      </w:pPr>
      <w:rPr>
        <w:b/>
        <w:bCs/>
      </w:rPr>
      <w:tblPr/>
      <w:tcPr>
        <w:tcBorders>
          <w:top w:val="single" w:sz="8" w:space="0" w:color="3B3838" w:themeColor="accent4"/>
          <w:left w:val="nil"/>
          <w:bottom w:val="single" w:sz="8" w:space="0" w:color="3B3838" w:themeColor="accent4"/>
          <w:right w:val="nil"/>
          <w:insideH w:val="nil"/>
          <w:insideV w:val="nil"/>
        </w:tcBorders>
      </w:tcPr>
    </w:tblStylePr>
    <w:tblStylePr w:type="lastRow">
      <w:pPr>
        <w:spacing w:before="0" w:after="0" w:line="240" w:lineRule="auto"/>
      </w:pPr>
      <w:rPr>
        <w:b/>
        <w:bCs/>
      </w:rPr>
      <w:tblPr/>
      <w:tcPr>
        <w:tcBorders>
          <w:top w:val="single" w:sz="8" w:space="0" w:color="3B3838" w:themeColor="accent4"/>
          <w:left w:val="nil"/>
          <w:bottom w:val="single" w:sz="8" w:space="0" w:color="3B3838"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FCCCC" w:themeFill="accent4" w:themeFillTint="3F"/>
      </w:tcPr>
    </w:tblStylePr>
    <w:tblStylePr w:type="band1Horz">
      <w:tblPr/>
      <w:tcPr>
        <w:tcBorders>
          <w:left w:val="nil"/>
          <w:right w:val="nil"/>
          <w:insideH w:val="nil"/>
          <w:insideV w:val="nil"/>
        </w:tcBorders>
        <w:shd w:val="clear" w:color="auto" w:fill="CFCCCC" w:themeFill="accent4" w:themeFillTint="3F"/>
      </w:tcPr>
    </w:tblStylePr>
  </w:style>
  <w:style w:type="table" w:styleId="LightShading-Accent5">
    <w:name w:val="Light Shading Accent 5"/>
    <w:basedOn w:val="TableNormal"/>
    <w:uiPriority w:val="60"/>
    <w:semiHidden/>
    <w:unhideWhenUsed/>
    <w:rsid w:val="00572222"/>
    <w:pPr>
      <w:spacing w:after="0" w:line="240" w:lineRule="auto"/>
    </w:pPr>
    <w:rPr>
      <w:color w:val="BFBFBF" w:themeColor="accent5" w:themeShade="BF"/>
    </w:rPr>
    <w:tblPr>
      <w:tblStyleRowBandSize w:val="1"/>
      <w:tblStyleColBandSize w:val="1"/>
      <w:tblBorders>
        <w:top w:val="single" w:sz="8" w:space="0" w:color="FFFFFF" w:themeColor="accent5"/>
        <w:bottom w:val="single" w:sz="8" w:space="0" w:color="FFFFFF" w:themeColor="accent5"/>
      </w:tblBorders>
    </w:tblPr>
    <w:tblStylePr w:type="firstRow">
      <w:pPr>
        <w:spacing w:before="0" w:after="0" w:line="240" w:lineRule="auto"/>
      </w:pPr>
      <w:rPr>
        <w:b/>
        <w:bCs/>
      </w:rPr>
      <w:tblPr/>
      <w:tcPr>
        <w:tcBorders>
          <w:top w:val="single" w:sz="8" w:space="0" w:color="FFFFFF" w:themeColor="accent5"/>
          <w:left w:val="nil"/>
          <w:bottom w:val="single" w:sz="8" w:space="0" w:color="FFFFFF" w:themeColor="accent5"/>
          <w:right w:val="nil"/>
          <w:insideH w:val="nil"/>
          <w:insideV w:val="nil"/>
        </w:tcBorders>
      </w:tcPr>
    </w:tblStylePr>
    <w:tblStylePr w:type="lastRow">
      <w:pPr>
        <w:spacing w:before="0" w:after="0" w:line="240" w:lineRule="auto"/>
      </w:pPr>
      <w:rPr>
        <w:b/>
        <w:bCs/>
      </w:rPr>
      <w:tblPr/>
      <w:tcPr>
        <w:tcBorders>
          <w:top w:val="single" w:sz="8" w:space="0" w:color="FFFFFF" w:themeColor="accent5"/>
          <w:left w:val="nil"/>
          <w:bottom w:val="single" w:sz="8" w:space="0" w:color="FFFFFF"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FFFF" w:themeFill="accent5" w:themeFillTint="3F"/>
      </w:tcPr>
    </w:tblStylePr>
    <w:tblStylePr w:type="band1Horz">
      <w:tblPr/>
      <w:tcPr>
        <w:tcBorders>
          <w:left w:val="nil"/>
          <w:right w:val="nil"/>
          <w:insideH w:val="nil"/>
          <w:insideV w:val="nil"/>
        </w:tcBorders>
        <w:shd w:val="clear" w:color="auto" w:fill="FFFFFF" w:themeFill="accent5" w:themeFillTint="3F"/>
      </w:tcPr>
    </w:tblStylePr>
  </w:style>
  <w:style w:type="table" w:styleId="LightShading-Accent6">
    <w:name w:val="Light Shading Accent 6"/>
    <w:basedOn w:val="TableNormal"/>
    <w:uiPriority w:val="60"/>
    <w:semiHidden/>
    <w:unhideWhenUsed/>
    <w:rsid w:val="00572222"/>
    <w:pPr>
      <w:spacing w:after="0" w:line="240" w:lineRule="auto"/>
    </w:pPr>
    <w:rPr>
      <w:color w:val="BFBFBF" w:themeColor="accent6" w:themeShade="BF"/>
    </w:rPr>
    <w:tblPr>
      <w:tblStyleRowBandSize w:val="1"/>
      <w:tblStyleColBandSize w:val="1"/>
      <w:tblBorders>
        <w:top w:val="single" w:sz="8" w:space="0" w:color="FFFFFF" w:themeColor="accent6"/>
        <w:bottom w:val="single" w:sz="8" w:space="0" w:color="FFFFFF" w:themeColor="accent6"/>
      </w:tblBorders>
    </w:tblPr>
    <w:tblStylePr w:type="firstRow">
      <w:pPr>
        <w:spacing w:before="0" w:after="0" w:line="240" w:lineRule="auto"/>
      </w:pPr>
      <w:rPr>
        <w:b/>
        <w:bCs/>
      </w:rPr>
      <w:tblPr/>
      <w:tcPr>
        <w:tcBorders>
          <w:top w:val="single" w:sz="8" w:space="0" w:color="FFFFFF" w:themeColor="accent6"/>
          <w:left w:val="nil"/>
          <w:bottom w:val="single" w:sz="8" w:space="0" w:color="FFFFFF" w:themeColor="accent6"/>
          <w:right w:val="nil"/>
          <w:insideH w:val="nil"/>
          <w:insideV w:val="nil"/>
        </w:tcBorders>
      </w:tcPr>
    </w:tblStylePr>
    <w:tblStylePr w:type="lastRow">
      <w:pPr>
        <w:spacing w:before="0" w:after="0" w:line="240" w:lineRule="auto"/>
      </w:pPr>
      <w:rPr>
        <w:b/>
        <w:bCs/>
      </w:rPr>
      <w:tblPr/>
      <w:tcPr>
        <w:tcBorders>
          <w:top w:val="single" w:sz="8" w:space="0" w:color="FFFFFF" w:themeColor="accent6"/>
          <w:left w:val="nil"/>
          <w:bottom w:val="single" w:sz="8" w:space="0" w:color="FFFFFF"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FFFF" w:themeFill="accent6" w:themeFillTint="3F"/>
      </w:tcPr>
    </w:tblStylePr>
    <w:tblStylePr w:type="band1Horz">
      <w:tblPr/>
      <w:tcPr>
        <w:tcBorders>
          <w:left w:val="nil"/>
          <w:right w:val="nil"/>
          <w:insideH w:val="nil"/>
          <w:insideV w:val="nil"/>
        </w:tcBorders>
        <w:shd w:val="clear" w:color="auto" w:fill="FFFFFF" w:themeFill="accent6" w:themeFillTint="3F"/>
      </w:tcPr>
    </w:tblStylePr>
  </w:style>
  <w:style w:type="character" w:styleId="LineNumber">
    <w:name w:val="line number"/>
    <w:basedOn w:val="DefaultParagraphFont"/>
    <w:uiPriority w:val="99"/>
    <w:semiHidden/>
    <w:unhideWhenUsed/>
    <w:rsid w:val="00572222"/>
    <w:rPr>
      <w:sz w:val="22"/>
    </w:rPr>
  </w:style>
  <w:style w:type="paragraph" w:styleId="List">
    <w:name w:val="List"/>
    <w:basedOn w:val="Normal"/>
    <w:uiPriority w:val="99"/>
    <w:semiHidden/>
    <w:unhideWhenUsed/>
    <w:rsid w:val="00572222"/>
    <w:pPr>
      <w:ind w:left="360" w:hanging="360"/>
      <w:contextualSpacing/>
    </w:pPr>
  </w:style>
  <w:style w:type="paragraph" w:styleId="List2">
    <w:name w:val="List 2"/>
    <w:basedOn w:val="Normal"/>
    <w:uiPriority w:val="99"/>
    <w:semiHidden/>
    <w:unhideWhenUsed/>
    <w:rsid w:val="00572222"/>
    <w:pPr>
      <w:ind w:left="720" w:hanging="360"/>
      <w:contextualSpacing/>
    </w:pPr>
  </w:style>
  <w:style w:type="paragraph" w:styleId="List3">
    <w:name w:val="List 3"/>
    <w:basedOn w:val="Normal"/>
    <w:uiPriority w:val="99"/>
    <w:semiHidden/>
    <w:unhideWhenUsed/>
    <w:rsid w:val="00572222"/>
    <w:pPr>
      <w:ind w:left="1080" w:hanging="360"/>
      <w:contextualSpacing/>
    </w:pPr>
  </w:style>
  <w:style w:type="paragraph" w:styleId="List4">
    <w:name w:val="List 4"/>
    <w:basedOn w:val="Normal"/>
    <w:uiPriority w:val="99"/>
    <w:semiHidden/>
    <w:unhideWhenUsed/>
    <w:rsid w:val="00572222"/>
    <w:pPr>
      <w:ind w:left="1440" w:hanging="360"/>
      <w:contextualSpacing/>
    </w:pPr>
  </w:style>
  <w:style w:type="paragraph" w:styleId="List5">
    <w:name w:val="List 5"/>
    <w:basedOn w:val="Normal"/>
    <w:uiPriority w:val="99"/>
    <w:semiHidden/>
    <w:unhideWhenUsed/>
    <w:rsid w:val="00572222"/>
    <w:pPr>
      <w:ind w:left="1800" w:hanging="360"/>
      <w:contextualSpacing/>
    </w:pPr>
  </w:style>
  <w:style w:type="paragraph" w:styleId="ListBullet">
    <w:name w:val="List Bullet"/>
    <w:basedOn w:val="Normal"/>
    <w:uiPriority w:val="99"/>
    <w:semiHidden/>
    <w:unhideWhenUsed/>
    <w:rsid w:val="00572222"/>
    <w:pPr>
      <w:numPr>
        <w:numId w:val="1"/>
      </w:numPr>
      <w:contextualSpacing/>
    </w:pPr>
  </w:style>
  <w:style w:type="paragraph" w:styleId="ListBullet2">
    <w:name w:val="List Bullet 2"/>
    <w:basedOn w:val="Normal"/>
    <w:uiPriority w:val="99"/>
    <w:semiHidden/>
    <w:unhideWhenUsed/>
    <w:rsid w:val="00572222"/>
    <w:pPr>
      <w:numPr>
        <w:numId w:val="2"/>
      </w:numPr>
      <w:contextualSpacing/>
    </w:pPr>
  </w:style>
  <w:style w:type="paragraph" w:styleId="ListBullet3">
    <w:name w:val="List Bullet 3"/>
    <w:basedOn w:val="Normal"/>
    <w:uiPriority w:val="99"/>
    <w:semiHidden/>
    <w:unhideWhenUsed/>
    <w:rsid w:val="00572222"/>
    <w:pPr>
      <w:numPr>
        <w:numId w:val="3"/>
      </w:numPr>
      <w:contextualSpacing/>
    </w:pPr>
  </w:style>
  <w:style w:type="paragraph" w:styleId="ListBullet4">
    <w:name w:val="List Bullet 4"/>
    <w:basedOn w:val="Normal"/>
    <w:uiPriority w:val="99"/>
    <w:semiHidden/>
    <w:unhideWhenUsed/>
    <w:rsid w:val="00572222"/>
    <w:pPr>
      <w:numPr>
        <w:numId w:val="4"/>
      </w:numPr>
      <w:contextualSpacing/>
    </w:pPr>
  </w:style>
  <w:style w:type="paragraph" w:styleId="ListBullet5">
    <w:name w:val="List Bullet 5"/>
    <w:basedOn w:val="Normal"/>
    <w:uiPriority w:val="99"/>
    <w:semiHidden/>
    <w:unhideWhenUsed/>
    <w:rsid w:val="00572222"/>
    <w:pPr>
      <w:numPr>
        <w:numId w:val="5"/>
      </w:numPr>
      <w:contextualSpacing/>
    </w:pPr>
  </w:style>
  <w:style w:type="paragraph" w:styleId="ListContinue">
    <w:name w:val="List Continue"/>
    <w:basedOn w:val="Normal"/>
    <w:uiPriority w:val="99"/>
    <w:semiHidden/>
    <w:unhideWhenUsed/>
    <w:rsid w:val="00572222"/>
    <w:pPr>
      <w:spacing w:after="120"/>
      <w:ind w:left="360"/>
      <w:contextualSpacing/>
    </w:pPr>
  </w:style>
  <w:style w:type="paragraph" w:styleId="ListContinue2">
    <w:name w:val="List Continue 2"/>
    <w:basedOn w:val="Normal"/>
    <w:uiPriority w:val="99"/>
    <w:semiHidden/>
    <w:unhideWhenUsed/>
    <w:rsid w:val="00572222"/>
    <w:pPr>
      <w:spacing w:after="120"/>
      <w:ind w:left="720"/>
      <w:contextualSpacing/>
    </w:pPr>
  </w:style>
  <w:style w:type="paragraph" w:styleId="ListContinue3">
    <w:name w:val="List Continue 3"/>
    <w:basedOn w:val="Normal"/>
    <w:uiPriority w:val="99"/>
    <w:semiHidden/>
    <w:unhideWhenUsed/>
    <w:rsid w:val="00572222"/>
    <w:pPr>
      <w:spacing w:after="120"/>
      <w:ind w:left="1080"/>
      <w:contextualSpacing/>
    </w:pPr>
  </w:style>
  <w:style w:type="paragraph" w:styleId="ListContinue4">
    <w:name w:val="List Continue 4"/>
    <w:basedOn w:val="Normal"/>
    <w:uiPriority w:val="99"/>
    <w:semiHidden/>
    <w:unhideWhenUsed/>
    <w:rsid w:val="00572222"/>
    <w:pPr>
      <w:spacing w:after="120"/>
      <w:ind w:left="1440"/>
      <w:contextualSpacing/>
    </w:pPr>
  </w:style>
  <w:style w:type="paragraph" w:styleId="ListContinue5">
    <w:name w:val="List Continue 5"/>
    <w:basedOn w:val="Normal"/>
    <w:uiPriority w:val="99"/>
    <w:semiHidden/>
    <w:unhideWhenUsed/>
    <w:rsid w:val="00572222"/>
    <w:pPr>
      <w:spacing w:after="120"/>
      <w:ind w:left="1800"/>
      <w:contextualSpacing/>
    </w:pPr>
  </w:style>
  <w:style w:type="paragraph" w:styleId="ListNumber">
    <w:name w:val="List Number"/>
    <w:basedOn w:val="Normal"/>
    <w:uiPriority w:val="99"/>
    <w:semiHidden/>
    <w:unhideWhenUsed/>
    <w:rsid w:val="00572222"/>
    <w:pPr>
      <w:numPr>
        <w:numId w:val="6"/>
      </w:numPr>
      <w:contextualSpacing/>
    </w:pPr>
  </w:style>
  <w:style w:type="paragraph" w:styleId="ListNumber2">
    <w:name w:val="List Number 2"/>
    <w:basedOn w:val="Normal"/>
    <w:uiPriority w:val="99"/>
    <w:semiHidden/>
    <w:unhideWhenUsed/>
    <w:rsid w:val="00572222"/>
    <w:pPr>
      <w:numPr>
        <w:numId w:val="7"/>
      </w:numPr>
      <w:contextualSpacing/>
    </w:pPr>
  </w:style>
  <w:style w:type="paragraph" w:styleId="ListNumber3">
    <w:name w:val="List Number 3"/>
    <w:basedOn w:val="Normal"/>
    <w:uiPriority w:val="99"/>
    <w:semiHidden/>
    <w:unhideWhenUsed/>
    <w:rsid w:val="00572222"/>
    <w:pPr>
      <w:numPr>
        <w:numId w:val="8"/>
      </w:numPr>
      <w:contextualSpacing/>
    </w:pPr>
  </w:style>
  <w:style w:type="paragraph" w:styleId="ListNumber4">
    <w:name w:val="List Number 4"/>
    <w:basedOn w:val="Normal"/>
    <w:uiPriority w:val="99"/>
    <w:semiHidden/>
    <w:unhideWhenUsed/>
    <w:rsid w:val="00572222"/>
    <w:pPr>
      <w:numPr>
        <w:numId w:val="9"/>
      </w:numPr>
      <w:contextualSpacing/>
    </w:pPr>
  </w:style>
  <w:style w:type="paragraph" w:styleId="ListNumber5">
    <w:name w:val="List Number 5"/>
    <w:basedOn w:val="Normal"/>
    <w:uiPriority w:val="99"/>
    <w:semiHidden/>
    <w:unhideWhenUsed/>
    <w:rsid w:val="00572222"/>
    <w:pPr>
      <w:numPr>
        <w:numId w:val="10"/>
      </w:numPr>
      <w:contextualSpacing/>
    </w:pPr>
  </w:style>
  <w:style w:type="paragraph" w:styleId="ListParagraph">
    <w:name w:val="List Paragraph"/>
    <w:basedOn w:val="Normal"/>
    <w:uiPriority w:val="34"/>
    <w:semiHidden/>
    <w:qFormat/>
    <w:rsid w:val="00572222"/>
    <w:pPr>
      <w:ind w:left="720"/>
      <w:contextualSpacing/>
    </w:pPr>
  </w:style>
  <w:style w:type="table" w:styleId="ListTable1Light">
    <w:name w:val="List Table 1 Light"/>
    <w:basedOn w:val="TableNormal"/>
    <w:uiPriority w:val="46"/>
    <w:rsid w:val="00572222"/>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572222"/>
    <w:pPr>
      <w:spacing w:after="0" w:line="240" w:lineRule="auto"/>
    </w:pPr>
    <w:tblPr>
      <w:tblStyleRowBandSize w:val="1"/>
      <w:tblStyleColBandSize w:val="1"/>
    </w:tblPr>
    <w:tblStylePr w:type="firstRow">
      <w:rPr>
        <w:b/>
        <w:bCs/>
      </w:rPr>
      <w:tblPr/>
      <w:tcPr>
        <w:tcBorders>
          <w:bottom w:val="single" w:sz="4" w:space="0" w:color="C14646" w:themeColor="accent1" w:themeTint="99"/>
        </w:tcBorders>
      </w:tcPr>
    </w:tblStylePr>
    <w:tblStylePr w:type="lastRow">
      <w:rPr>
        <w:b/>
        <w:bCs/>
      </w:rPr>
      <w:tblPr/>
      <w:tcPr>
        <w:tcBorders>
          <w:top w:val="single" w:sz="4" w:space="0" w:color="C14646" w:themeColor="accent1" w:themeTint="99"/>
        </w:tcBorders>
      </w:tcPr>
    </w:tblStylePr>
    <w:tblStylePr w:type="firstCol">
      <w:rPr>
        <w:b/>
        <w:bCs/>
      </w:rPr>
    </w:tblStylePr>
    <w:tblStylePr w:type="lastCol">
      <w:rPr>
        <w:b/>
        <w:bCs/>
      </w:rPr>
    </w:tblStylePr>
    <w:tblStylePr w:type="band1Vert">
      <w:tblPr/>
      <w:tcPr>
        <w:shd w:val="clear" w:color="auto" w:fill="EAC1C1" w:themeFill="accent1" w:themeFillTint="33"/>
      </w:tcPr>
    </w:tblStylePr>
    <w:tblStylePr w:type="band1Horz">
      <w:tblPr/>
      <w:tcPr>
        <w:shd w:val="clear" w:color="auto" w:fill="EAC1C1" w:themeFill="accent1" w:themeFillTint="33"/>
      </w:tcPr>
    </w:tblStylePr>
  </w:style>
  <w:style w:type="table" w:styleId="ListTable1Light-Accent2">
    <w:name w:val="List Table 1 Light Accent 2"/>
    <w:basedOn w:val="TableNormal"/>
    <w:uiPriority w:val="46"/>
    <w:rsid w:val="00572222"/>
    <w:pPr>
      <w:spacing w:after="0" w:line="240" w:lineRule="auto"/>
    </w:pPr>
    <w:tblPr>
      <w:tblStyleRowBandSize w:val="1"/>
      <w:tblStyleColBandSize w:val="1"/>
    </w:tblPr>
    <w:tblStylePr w:type="firstRow">
      <w:rPr>
        <w:b/>
        <w:bCs/>
      </w:rPr>
      <w:tblPr/>
      <w:tcPr>
        <w:tcBorders>
          <w:bottom w:val="single" w:sz="4" w:space="0" w:color="FFE7A3" w:themeColor="accent2" w:themeTint="99"/>
        </w:tcBorders>
      </w:tcPr>
    </w:tblStylePr>
    <w:tblStylePr w:type="lastRow">
      <w:rPr>
        <w:b/>
        <w:bCs/>
      </w:rPr>
      <w:tblPr/>
      <w:tcPr>
        <w:tcBorders>
          <w:top w:val="single" w:sz="4" w:space="0" w:color="FFE7A3" w:themeColor="accent2" w:themeTint="99"/>
        </w:tcBorders>
      </w:tcPr>
    </w:tblStylePr>
    <w:tblStylePr w:type="firstCol">
      <w:rPr>
        <w:b/>
        <w:bCs/>
      </w:rPr>
    </w:tblStylePr>
    <w:tblStylePr w:type="lastCol">
      <w:rPr>
        <w:b/>
        <w:bCs/>
      </w:rPr>
    </w:tblStylePr>
    <w:tblStylePr w:type="band1Vert">
      <w:tblPr/>
      <w:tcPr>
        <w:shd w:val="clear" w:color="auto" w:fill="FFF7E0" w:themeFill="accent2" w:themeFillTint="33"/>
      </w:tcPr>
    </w:tblStylePr>
    <w:tblStylePr w:type="band1Horz">
      <w:tblPr/>
      <w:tcPr>
        <w:shd w:val="clear" w:color="auto" w:fill="FFF7E0" w:themeFill="accent2" w:themeFillTint="33"/>
      </w:tcPr>
    </w:tblStylePr>
  </w:style>
  <w:style w:type="table" w:styleId="ListTable1Light-Accent3">
    <w:name w:val="List Table 1 Light Accent 3"/>
    <w:basedOn w:val="TableNormal"/>
    <w:uiPriority w:val="46"/>
    <w:rsid w:val="00572222"/>
    <w:pPr>
      <w:spacing w:after="0" w:line="240" w:lineRule="auto"/>
    </w:pPr>
    <w:tblPr>
      <w:tblStyleRowBandSize w:val="1"/>
      <w:tblStyleColBandSize w:val="1"/>
    </w:tblPr>
    <w:tblStylePr w:type="firstRow">
      <w:rPr>
        <w:b/>
        <w:bCs/>
      </w:rPr>
      <w:tblPr/>
      <w:tcPr>
        <w:tcBorders>
          <w:bottom w:val="single" w:sz="4" w:space="0" w:color="B5E1D9" w:themeColor="accent3" w:themeTint="99"/>
        </w:tcBorders>
      </w:tcPr>
    </w:tblStylePr>
    <w:tblStylePr w:type="lastRow">
      <w:rPr>
        <w:b/>
        <w:bCs/>
      </w:rPr>
      <w:tblPr/>
      <w:tcPr>
        <w:tcBorders>
          <w:top w:val="single" w:sz="4" w:space="0" w:color="B5E1D9" w:themeColor="accent3" w:themeTint="99"/>
        </w:tcBorders>
      </w:tcPr>
    </w:tblStylePr>
    <w:tblStylePr w:type="firstCol">
      <w:rPr>
        <w:b/>
        <w:bCs/>
      </w:rPr>
    </w:tblStylePr>
    <w:tblStylePr w:type="lastCol">
      <w:rPr>
        <w:b/>
        <w:bCs/>
      </w:rPr>
    </w:tblStylePr>
    <w:tblStylePr w:type="band1Vert">
      <w:tblPr/>
      <w:tcPr>
        <w:shd w:val="clear" w:color="auto" w:fill="E6F5F2" w:themeFill="accent3" w:themeFillTint="33"/>
      </w:tcPr>
    </w:tblStylePr>
    <w:tblStylePr w:type="band1Horz">
      <w:tblPr/>
      <w:tcPr>
        <w:shd w:val="clear" w:color="auto" w:fill="E6F5F2" w:themeFill="accent3" w:themeFillTint="33"/>
      </w:tcPr>
    </w:tblStylePr>
  </w:style>
  <w:style w:type="table" w:styleId="ListTable1Light-Accent4">
    <w:name w:val="List Table 1 Light Accent 4"/>
    <w:basedOn w:val="TableNormal"/>
    <w:uiPriority w:val="46"/>
    <w:rsid w:val="00572222"/>
    <w:pPr>
      <w:spacing w:after="0" w:line="240" w:lineRule="auto"/>
    </w:pPr>
    <w:tblPr>
      <w:tblStyleRowBandSize w:val="1"/>
      <w:tblStyleColBandSize w:val="1"/>
    </w:tblPr>
    <w:tblStylePr w:type="firstRow">
      <w:rPr>
        <w:b/>
        <w:bCs/>
      </w:rPr>
      <w:tblPr/>
      <w:tcPr>
        <w:tcBorders>
          <w:bottom w:val="single" w:sz="4" w:space="0" w:color="8B8585" w:themeColor="accent4" w:themeTint="99"/>
        </w:tcBorders>
      </w:tcPr>
    </w:tblStylePr>
    <w:tblStylePr w:type="lastRow">
      <w:rPr>
        <w:b/>
        <w:bCs/>
      </w:rPr>
      <w:tblPr/>
      <w:tcPr>
        <w:tcBorders>
          <w:top w:val="single" w:sz="4" w:space="0" w:color="8B8585" w:themeColor="accent4" w:themeTint="99"/>
        </w:tcBorders>
      </w:tcPr>
    </w:tblStylePr>
    <w:tblStylePr w:type="firstCol">
      <w:rPr>
        <w:b/>
        <w:bCs/>
      </w:rPr>
    </w:tblStylePr>
    <w:tblStylePr w:type="lastCol">
      <w:rPr>
        <w:b/>
        <w:bCs/>
      </w:rPr>
    </w:tblStylePr>
    <w:tblStylePr w:type="band1Vert">
      <w:tblPr/>
      <w:tcPr>
        <w:shd w:val="clear" w:color="auto" w:fill="D8D6D6" w:themeFill="accent4" w:themeFillTint="33"/>
      </w:tcPr>
    </w:tblStylePr>
    <w:tblStylePr w:type="band1Horz">
      <w:tblPr/>
      <w:tcPr>
        <w:shd w:val="clear" w:color="auto" w:fill="D8D6D6" w:themeFill="accent4" w:themeFillTint="33"/>
      </w:tcPr>
    </w:tblStylePr>
  </w:style>
  <w:style w:type="table" w:styleId="ListTable1Light-Accent5">
    <w:name w:val="List Table 1 Light Accent 5"/>
    <w:basedOn w:val="TableNormal"/>
    <w:uiPriority w:val="46"/>
    <w:rsid w:val="00572222"/>
    <w:pPr>
      <w:spacing w:after="0" w:line="240" w:lineRule="auto"/>
    </w:pPr>
    <w:tblPr>
      <w:tblStyleRowBandSize w:val="1"/>
      <w:tblStyleColBandSize w:val="1"/>
    </w:tblPr>
    <w:tblStylePr w:type="firstRow">
      <w:rPr>
        <w:b/>
        <w:bCs/>
      </w:rPr>
      <w:tblPr/>
      <w:tcPr>
        <w:tcBorders>
          <w:bottom w:val="single" w:sz="4" w:space="0" w:color="FFFFFF" w:themeColor="accent5" w:themeTint="99"/>
        </w:tcBorders>
      </w:tcPr>
    </w:tblStylePr>
    <w:tblStylePr w:type="lastRow">
      <w:rPr>
        <w:b/>
        <w:bCs/>
      </w:rPr>
      <w:tblPr/>
      <w:tcPr>
        <w:tcBorders>
          <w:top w:val="single" w:sz="4" w:space="0" w:color="FFFFFF" w:themeColor="accent5" w:themeTint="99"/>
        </w:tcBorders>
      </w:tcPr>
    </w:tblStylePr>
    <w:tblStylePr w:type="firstCol">
      <w:rPr>
        <w:b/>
        <w:bCs/>
      </w:rPr>
    </w:tblStylePr>
    <w:tblStylePr w:type="lastCol">
      <w:rPr>
        <w:b/>
        <w:bCs/>
      </w:rPr>
    </w:tblStylePr>
    <w:tblStylePr w:type="band1Vert">
      <w:tblPr/>
      <w:tcPr>
        <w:shd w:val="clear" w:color="auto" w:fill="FFFFFF" w:themeFill="accent5" w:themeFillTint="33"/>
      </w:tcPr>
    </w:tblStylePr>
    <w:tblStylePr w:type="band1Horz">
      <w:tblPr/>
      <w:tcPr>
        <w:shd w:val="clear" w:color="auto" w:fill="FFFFFF" w:themeFill="accent5" w:themeFillTint="33"/>
      </w:tcPr>
    </w:tblStylePr>
  </w:style>
  <w:style w:type="table" w:styleId="ListTable1Light-Accent6">
    <w:name w:val="List Table 1 Light Accent 6"/>
    <w:basedOn w:val="TableNormal"/>
    <w:uiPriority w:val="46"/>
    <w:rsid w:val="00572222"/>
    <w:pPr>
      <w:spacing w:after="0" w:line="240" w:lineRule="auto"/>
    </w:pPr>
    <w:tblPr>
      <w:tblStyleRowBandSize w:val="1"/>
      <w:tblStyleColBandSize w:val="1"/>
    </w:tblPr>
    <w:tblStylePr w:type="firstRow">
      <w:rPr>
        <w:b/>
        <w:bCs/>
      </w:rPr>
      <w:tblPr/>
      <w:tcPr>
        <w:tcBorders>
          <w:bottom w:val="single" w:sz="4" w:space="0" w:color="FFFFFF" w:themeColor="accent6" w:themeTint="99"/>
        </w:tcBorders>
      </w:tcPr>
    </w:tblStylePr>
    <w:tblStylePr w:type="lastRow">
      <w:rPr>
        <w:b/>
        <w:bCs/>
      </w:rPr>
      <w:tblPr/>
      <w:tcPr>
        <w:tcBorders>
          <w:top w:val="single" w:sz="4" w:space="0" w:color="FFFFFF" w:themeColor="accent6" w:themeTint="99"/>
        </w:tcBorders>
      </w:tcPr>
    </w:tblStylePr>
    <w:tblStylePr w:type="firstCol">
      <w:rPr>
        <w:b/>
        <w:bCs/>
      </w:rPr>
    </w:tblStylePr>
    <w:tblStylePr w:type="lastCol">
      <w:rPr>
        <w:b/>
        <w:bCs/>
      </w:rPr>
    </w:tblStylePr>
    <w:tblStylePr w:type="band1Vert">
      <w:tblPr/>
      <w:tcPr>
        <w:shd w:val="clear" w:color="auto" w:fill="FFFFFF" w:themeFill="accent6" w:themeFillTint="33"/>
      </w:tcPr>
    </w:tblStylePr>
    <w:tblStylePr w:type="band1Horz">
      <w:tblPr/>
      <w:tcPr>
        <w:shd w:val="clear" w:color="auto" w:fill="FFFFFF" w:themeFill="accent6" w:themeFillTint="33"/>
      </w:tcPr>
    </w:tblStylePr>
  </w:style>
  <w:style w:type="table" w:styleId="ListTable2">
    <w:name w:val="List Table 2"/>
    <w:basedOn w:val="TableNormal"/>
    <w:uiPriority w:val="47"/>
    <w:rsid w:val="00572222"/>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572222"/>
    <w:pPr>
      <w:spacing w:after="0" w:line="240" w:lineRule="auto"/>
    </w:pPr>
    <w:tblPr>
      <w:tblStyleRowBandSize w:val="1"/>
      <w:tblStyleColBandSize w:val="1"/>
      <w:tblBorders>
        <w:top w:val="single" w:sz="4" w:space="0" w:color="C14646" w:themeColor="accent1" w:themeTint="99"/>
        <w:bottom w:val="single" w:sz="4" w:space="0" w:color="C14646" w:themeColor="accent1" w:themeTint="99"/>
        <w:insideH w:val="single" w:sz="4" w:space="0" w:color="C14646"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C1C1" w:themeFill="accent1" w:themeFillTint="33"/>
      </w:tcPr>
    </w:tblStylePr>
    <w:tblStylePr w:type="band1Horz">
      <w:tblPr/>
      <w:tcPr>
        <w:shd w:val="clear" w:color="auto" w:fill="EAC1C1" w:themeFill="accent1" w:themeFillTint="33"/>
      </w:tcPr>
    </w:tblStylePr>
  </w:style>
  <w:style w:type="table" w:styleId="ListTable2-Accent2">
    <w:name w:val="List Table 2 Accent 2"/>
    <w:basedOn w:val="TableNormal"/>
    <w:uiPriority w:val="47"/>
    <w:rsid w:val="00572222"/>
    <w:pPr>
      <w:spacing w:after="0" w:line="240" w:lineRule="auto"/>
    </w:pPr>
    <w:tblPr>
      <w:tblStyleRowBandSize w:val="1"/>
      <w:tblStyleColBandSize w:val="1"/>
      <w:tblBorders>
        <w:top w:val="single" w:sz="4" w:space="0" w:color="FFE7A3" w:themeColor="accent2" w:themeTint="99"/>
        <w:bottom w:val="single" w:sz="4" w:space="0" w:color="FFE7A3" w:themeColor="accent2" w:themeTint="99"/>
        <w:insideH w:val="single" w:sz="4" w:space="0" w:color="FFE7A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7E0" w:themeFill="accent2" w:themeFillTint="33"/>
      </w:tcPr>
    </w:tblStylePr>
    <w:tblStylePr w:type="band1Horz">
      <w:tblPr/>
      <w:tcPr>
        <w:shd w:val="clear" w:color="auto" w:fill="FFF7E0" w:themeFill="accent2" w:themeFillTint="33"/>
      </w:tcPr>
    </w:tblStylePr>
  </w:style>
  <w:style w:type="table" w:styleId="ListTable2-Accent3">
    <w:name w:val="List Table 2 Accent 3"/>
    <w:basedOn w:val="TableNormal"/>
    <w:uiPriority w:val="47"/>
    <w:rsid w:val="00572222"/>
    <w:pPr>
      <w:spacing w:after="0" w:line="240" w:lineRule="auto"/>
    </w:pPr>
    <w:tblPr>
      <w:tblStyleRowBandSize w:val="1"/>
      <w:tblStyleColBandSize w:val="1"/>
      <w:tblBorders>
        <w:top w:val="single" w:sz="4" w:space="0" w:color="B5E1D9" w:themeColor="accent3" w:themeTint="99"/>
        <w:bottom w:val="single" w:sz="4" w:space="0" w:color="B5E1D9" w:themeColor="accent3" w:themeTint="99"/>
        <w:insideH w:val="single" w:sz="4" w:space="0" w:color="B5E1D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6F5F2" w:themeFill="accent3" w:themeFillTint="33"/>
      </w:tcPr>
    </w:tblStylePr>
    <w:tblStylePr w:type="band1Horz">
      <w:tblPr/>
      <w:tcPr>
        <w:shd w:val="clear" w:color="auto" w:fill="E6F5F2" w:themeFill="accent3" w:themeFillTint="33"/>
      </w:tcPr>
    </w:tblStylePr>
  </w:style>
  <w:style w:type="table" w:styleId="ListTable2-Accent4">
    <w:name w:val="List Table 2 Accent 4"/>
    <w:basedOn w:val="TableNormal"/>
    <w:uiPriority w:val="47"/>
    <w:rsid w:val="00572222"/>
    <w:pPr>
      <w:spacing w:after="0" w:line="240" w:lineRule="auto"/>
    </w:pPr>
    <w:tblPr>
      <w:tblStyleRowBandSize w:val="1"/>
      <w:tblStyleColBandSize w:val="1"/>
      <w:tblBorders>
        <w:top w:val="single" w:sz="4" w:space="0" w:color="8B8585" w:themeColor="accent4" w:themeTint="99"/>
        <w:bottom w:val="single" w:sz="4" w:space="0" w:color="8B8585" w:themeColor="accent4" w:themeTint="99"/>
        <w:insideH w:val="single" w:sz="4" w:space="0" w:color="8B8585"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8D6D6" w:themeFill="accent4" w:themeFillTint="33"/>
      </w:tcPr>
    </w:tblStylePr>
    <w:tblStylePr w:type="band1Horz">
      <w:tblPr/>
      <w:tcPr>
        <w:shd w:val="clear" w:color="auto" w:fill="D8D6D6" w:themeFill="accent4" w:themeFillTint="33"/>
      </w:tcPr>
    </w:tblStylePr>
  </w:style>
  <w:style w:type="table" w:styleId="ListTable2-Accent5">
    <w:name w:val="List Table 2 Accent 5"/>
    <w:basedOn w:val="TableNormal"/>
    <w:uiPriority w:val="47"/>
    <w:rsid w:val="00572222"/>
    <w:pPr>
      <w:spacing w:after="0" w:line="240" w:lineRule="auto"/>
    </w:pPr>
    <w:tblPr>
      <w:tblStyleRowBandSize w:val="1"/>
      <w:tblStyleColBandSize w:val="1"/>
      <w:tblBorders>
        <w:top w:val="single" w:sz="4" w:space="0" w:color="FFFFFF" w:themeColor="accent5" w:themeTint="99"/>
        <w:bottom w:val="single" w:sz="4" w:space="0" w:color="FFFFFF" w:themeColor="accent5" w:themeTint="99"/>
        <w:insideH w:val="single" w:sz="4" w:space="0" w:color="FFFFFF"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FFF" w:themeFill="accent5" w:themeFillTint="33"/>
      </w:tcPr>
    </w:tblStylePr>
    <w:tblStylePr w:type="band1Horz">
      <w:tblPr/>
      <w:tcPr>
        <w:shd w:val="clear" w:color="auto" w:fill="FFFFFF" w:themeFill="accent5" w:themeFillTint="33"/>
      </w:tcPr>
    </w:tblStylePr>
  </w:style>
  <w:style w:type="table" w:styleId="ListTable2-Accent6">
    <w:name w:val="List Table 2 Accent 6"/>
    <w:basedOn w:val="TableNormal"/>
    <w:uiPriority w:val="47"/>
    <w:rsid w:val="00572222"/>
    <w:pPr>
      <w:spacing w:after="0" w:line="240" w:lineRule="auto"/>
    </w:pPr>
    <w:tblPr>
      <w:tblStyleRowBandSize w:val="1"/>
      <w:tblStyleColBandSize w:val="1"/>
      <w:tblBorders>
        <w:top w:val="single" w:sz="4" w:space="0" w:color="FFFFFF" w:themeColor="accent6" w:themeTint="99"/>
        <w:bottom w:val="single" w:sz="4" w:space="0" w:color="FFFFFF" w:themeColor="accent6" w:themeTint="99"/>
        <w:insideH w:val="single" w:sz="4" w:space="0" w:color="FFFFF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FFF" w:themeFill="accent6" w:themeFillTint="33"/>
      </w:tcPr>
    </w:tblStylePr>
    <w:tblStylePr w:type="band1Horz">
      <w:tblPr/>
      <w:tcPr>
        <w:shd w:val="clear" w:color="auto" w:fill="FFFFFF" w:themeFill="accent6" w:themeFillTint="33"/>
      </w:tcPr>
    </w:tblStylePr>
  </w:style>
  <w:style w:type="table" w:styleId="ListTable3">
    <w:name w:val="List Table 3"/>
    <w:basedOn w:val="TableNormal"/>
    <w:uiPriority w:val="48"/>
    <w:rsid w:val="00572222"/>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572222"/>
    <w:pPr>
      <w:spacing w:after="0" w:line="240" w:lineRule="auto"/>
    </w:pPr>
    <w:tblPr>
      <w:tblStyleRowBandSize w:val="1"/>
      <w:tblStyleColBandSize w:val="1"/>
      <w:tblBorders>
        <w:top w:val="single" w:sz="4" w:space="0" w:color="4B1919" w:themeColor="accent1"/>
        <w:left w:val="single" w:sz="4" w:space="0" w:color="4B1919" w:themeColor="accent1"/>
        <w:bottom w:val="single" w:sz="4" w:space="0" w:color="4B1919" w:themeColor="accent1"/>
        <w:right w:val="single" w:sz="4" w:space="0" w:color="4B1919" w:themeColor="accent1"/>
      </w:tblBorders>
    </w:tblPr>
    <w:tblStylePr w:type="firstRow">
      <w:rPr>
        <w:b/>
        <w:bCs/>
        <w:color w:val="FFFFFF" w:themeColor="background1"/>
      </w:rPr>
      <w:tblPr/>
      <w:tcPr>
        <w:shd w:val="clear" w:color="auto" w:fill="4B1919" w:themeFill="accent1"/>
      </w:tcPr>
    </w:tblStylePr>
    <w:tblStylePr w:type="lastRow">
      <w:rPr>
        <w:b/>
        <w:bCs/>
      </w:rPr>
      <w:tblPr/>
      <w:tcPr>
        <w:tcBorders>
          <w:top w:val="double" w:sz="4" w:space="0" w:color="4B1919"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1919" w:themeColor="accent1"/>
          <w:right w:val="single" w:sz="4" w:space="0" w:color="4B1919" w:themeColor="accent1"/>
        </w:tcBorders>
      </w:tcPr>
    </w:tblStylePr>
    <w:tblStylePr w:type="band1Horz">
      <w:tblPr/>
      <w:tcPr>
        <w:tcBorders>
          <w:top w:val="single" w:sz="4" w:space="0" w:color="4B1919" w:themeColor="accent1"/>
          <w:bottom w:val="single" w:sz="4" w:space="0" w:color="4B1919"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1919" w:themeColor="accent1"/>
          <w:left w:val="nil"/>
        </w:tcBorders>
      </w:tcPr>
    </w:tblStylePr>
    <w:tblStylePr w:type="swCell">
      <w:tblPr/>
      <w:tcPr>
        <w:tcBorders>
          <w:top w:val="double" w:sz="4" w:space="0" w:color="4B1919" w:themeColor="accent1"/>
          <w:right w:val="nil"/>
        </w:tcBorders>
      </w:tcPr>
    </w:tblStylePr>
  </w:style>
  <w:style w:type="table" w:styleId="ListTable3-Accent2">
    <w:name w:val="List Table 3 Accent 2"/>
    <w:basedOn w:val="TableNormal"/>
    <w:uiPriority w:val="48"/>
    <w:rsid w:val="00572222"/>
    <w:pPr>
      <w:spacing w:after="0" w:line="240" w:lineRule="auto"/>
    </w:pPr>
    <w:tblPr>
      <w:tblStyleRowBandSize w:val="1"/>
      <w:tblStyleColBandSize w:val="1"/>
      <w:tblBorders>
        <w:top w:val="single" w:sz="4" w:space="0" w:color="FFD966" w:themeColor="accent2"/>
        <w:left w:val="single" w:sz="4" w:space="0" w:color="FFD966" w:themeColor="accent2"/>
        <w:bottom w:val="single" w:sz="4" w:space="0" w:color="FFD966" w:themeColor="accent2"/>
        <w:right w:val="single" w:sz="4" w:space="0" w:color="FFD966" w:themeColor="accent2"/>
      </w:tblBorders>
    </w:tblPr>
    <w:tblStylePr w:type="firstRow">
      <w:rPr>
        <w:b/>
        <w:bCs/>
        <w:color w:val="FFFFFF" w:themeColor="background1"/>
      </w:rPr>
      <w:tblPr/>
      <w:tcPr>
        <w:shd w:val="clear" w:color="auto" w:fill="FFD966" w:themeFill="accent2"/>
      </w:tcPr>
    </w:tblStylePr>
    <w:tblStylePr w:type="lastRow">
      <w:rPr>
        <w:b/>
        <w:bCs/>
      </w:rPr>
      <w:tblPr/>
      <w:tcPr>
        <w:tcBorders>
          <w:top w:val="double" w:sz="4" w:space="0" w:color="FFD966"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D966" w:themeColor="accent2"/>
          <w:right w:val="single" w:sz="4" w:space="0" w:color="FFD966" w:themeColor="accent2"/>
        </w:tcBorders>
      </w:tcPr>
    </w:tblStylePr>
    <w:tblStylePr w:type="band1Horz">
      <w:tblPr/>
      <w:tcPr>
        <w:tcBorders>
          <w:top w:val="single" w:sz="4" w:space="0" w:color="FFD966" w:themeColor="accent2"/>
          <w:bottom w:val="single" w:sz="4" w:space="0" w:color="FFD966"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D966" w:themeColor="accent2"/>
          <w:left w:val="nil"/>
        </w:tcBorders>
      </w:tcPr>
    </w:tblStylePr>
    <w:tblStylePr w:type="swCell">
      <w:tblPr/>
      <w:tcPr>
        <w:tcBorders>
          <w:top w:val="double" w:sz="4" w:space="0" w:color="FFD966" w:themeColor="accent2"/>
          <w:right w:val="nil"/>
        </w:tcBorders>
      </w:tcPr>
    </w:tblStylePr>
  </w:style>
  <w:style w:type="table" w:styleId="ListTable3-Accent3">
    <w:name w:val="List Table 3 Accent 3"/>
    <w:basedOn w:val="TableNormal"/>
    <w:uiPriority w:val="48"/>
    <w:rsid w:val="00572222"/>
    <w:pPr>
      <w:spacing w:after="0" w:line="240" w:lineRule="auto"/>
    </w:pPr>
    <w:tblPr>
      <w:tblStyleRowBandSize w:val="1"/>
      <w:tblStyleColBandSize w:val="1"/>
      <w:tblBorders>
        <w:top w:val="single" w:sz="4" w:space="0" w:color="85CDC1" w:themeColor="accent3"/>
        <w:left w:val="single" w:sz="4" w:space="0" w:color="85CDC1" w:themeColor="accent3"/>
        <w:bottom w:val="single" w:sz="4" w:space="0" w:color="85CDC1" w:themeColor="accent3"/>
        <w:right w:val="single" w:sz="4" w:space="0" w:color="85CDC1" w:themeColor="accent3"/>
      </w:tblBorders>
    </w:tblPr>
    <w:tblStylePr w:type="firstRow">
      <w:rPr>
        <w:b/>
        <w:bCs/>
        <w:color w:val="FFFFFF" w:themeColor="background1"/>
      </w:rPr>
      <w:tblPr/>
      <w:tcPr>
        <w:shd w:val="clear" w:color="auto" w:fill="85CDC1" w:themeFill="accent3"/>
      </w:tcPr>
    </w:tblStylePr>
    <w:tblStylePr w:type="lastRow">
      <w:rPr>
        <w:b/>
        <w:bCs/>
      </w:rPr>
      <w:tblPr/>
      <w:tcPr>
        <w:tcBorders>
          <w:top w:val="double" w:sz="4" w:space="0" w:color="85CDC1"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5CDC1" w:themeColor="accent3"/>
          <w:right w:val="single" w:sz="4" w:space="0" w:color="85CDC1" w:themeColor="accent3"/>
        </w:tcBorders>
      </w:tcPr>
    </w:tblStylePr>
    <w:tblStylePr w:type="band1Horz">
      <w:tblPr/>
      <w:tcPr>
        <w:tcBorders>
          <w:top w:val="single" w:sz="4" w:space="0" w:color="85CDC1" w:themeColor="accent3"/>
          <w:bottom w:val="single" w:sz="4" w:space="0" w:color="85CDC1"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5CDC1" w:themeColor="accent3"/>
          <w:left w:val="nil"/>
        </w:tcBorders>
      </w:tcPr>
    </w:tblStylePr>
    <w:tblStylePr w:type="swCell">
      <w:tblPr/>
      <w:tcPr>
        <w:tcBorders>
          <w:top w:val="double" w:sz="4" w:space="0" w:color="85CDC1" w:themeColor="accent3"/>
          <w:right w:val="nil"/>
        </w:tcBorders>
      </w:tcPr>
    </w:tblStylePr>
  </w:style>
  <w:style w:type="table" w:styleId="ListTable3-Accent4">
    <w:name w:val="List Table 3 Accent 4"/>
    <w:basedOn w:val="TableNormal"/>
    <w:uiPriority w:val="48"/>
    <w:rsid w:val="00572222"/>
    <w:pPr>
      <w:spacing w:after="0" w:line="240" w:lineRule="auto"/>
    </w:pPr>
    <w:tblPr>
      <w:tblStyleRowBandSize w:val="1"/>
      <w:tblStyleColBandSize w:val="1"/>
      <w:tblBorders>
        <w:top w:val="single" w:sz="4" w:space="0" w:color="3B3838" w:themeColor="accent4"/>
        <w:left w:val="single" w:sz="4" w:space="0" w:color="3B3838" w:themeColor="accent4"/>
        <w:bottom w:val="single" w:sz="4" w:space="0" w:color="3B3838" w:themeColor="accent4"/>
        <w:right w:val="single" w:sz="4" w:space="0" w:color="3B3838" w:themeColor="accent4"/>
      </w:tblBorders>
    </w:tblPr>
    <w:tblStylePr w:type="firstRow">
      <w:rPr>
        <w:b/>
        <w:bCs/>
        <w:color w:val="FFFFFF" w:themeColor="background1"/>
      </w:rPr>
      <w:tblPr/>
      <w:tcPr>
        <w:shd w:val="clear" w:color="auto" w:fill="3B3838" w:themeFill="accent4"/>
      </w:tcPr>
    </w:tblStylePr>
    <w:tblStylePr w:type="lastRow">
      <w:rPr>
        <w:b/>
        <w:bCs/>
      </w:rPr>
      <w:tblPr/>
      <w:tcPr>
        <w:tcBorders>
          <w:top w:val="double" w:sz="4" w:space="0" w:color="3B3838"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3B3838" w:themeColor="accent4"/>
          <w:right w:val="single" w:sz="4" w:space="0" w:color="3B3838" w:themeColor="accent4"/>
        </w:tcBorders>
      </w:tcPr>
    </w:tblStylePr>
    <w:tblStylePr w:type="band1Horz">
      <w:tblPr/>
      <w:tcPr>
        <w:tcBorders>
          <w:top w:val="single" w:sz="4" w:space="0" w:color="3B3838" w:themeColor="accent4"/>
          <w:bottom w:val="single" w:sz="4" w:space="0" w:color="3B3838"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3B3838" w:themeColor="accent4"/>
          <w:left w:val="nil"/>
        </w:tcBorders>
      </w:tcPr>
    </w:tblStylePr>
    <w:tblStylePr w:type="swCell">
      <w:tblPr/>
      <w:tcPr>
        <w:tcBorders>
          <w:top w:val="double" w:sz="4" w:space="0" w:color="3B3838" w:themeColor="accent4"/>
          <w:right w:val="nil"/>
        </w:tcBorders>
      </w:tcPr>
    </w:tblStylePr>
  </w:style>
  <w:style w:type="table" w:styleId="ListTable3-Accent5">
    <w:name w:val="List Table 3 Accent 5"/>
    <w:basedOn w:val="TableNormal"/>
    <w:uiPriority w:val="48"/>
    <w:rsid w:val="00572222"/>
    <w:pPr>
      <w:spacing w:after="0" w:line="240" w:lineRule="auto"/>
    </w:pPr>
    <w:tblPr>
      <w:tblStyleRowBandSize w:val="1"/>
      <w:tblStyleColBandSize w:val="1"/>
      <w:tblBorders>
        <w:top w:val="single" w:sz="4" w:space="0" w:color="FFFFFF" w:themeColor="accent5"/>
        <w:left w:val="single" w:sz="4" w:space="0" w:color="FFFFFF" w:themeColor="accent5"/>
        <w:bottom w:val="single" w:sz="4" w:space="0" w:color="FFFFFF" w:themeColor="accent5"/>
        <w:right w:val="single" w:sz="4" w:space="0" w:color="FFFFFF" w:themeColor="accent5"/>
      </w:tblBorders>
    </w:tblPr>
    <w:tblStylePr w:type="firstRow">
      <w:rPr>
        <w:b/>
        <w:bCs/>
        <w:color w:val="FFFFFF" w:themeColor="background1"/>
      </w:rPr>
      <w:tblPr/>
      <w:tcPr>
        <w:shd w:val="clear" w:color="auto" w:fill="FFFFFF" w:themeFill="accent5"/>
      </w:tcPr>
    </w:tblStylePr>
    <w:tblStylePr w:type="lastRow">
      <w:rPr>
        <w:b/>
        <w:bCs/>
      </w:rPr>
      <w:tblPr/>
      <w:tcPr>
        <w:tcBorders>
          <w:top w:val="double" w:sz="4" w:space="0" w:color="FFFFFF"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FFFF" w:themeColor="accent5"/>
          <w:right w:val="single" w:sz="4" w:space="0" w:color="FFFFFF" w:themeColor="accent5"/>
        </w:tcBorders>
      </w:tcPr>
    </w:tblStylePr>
    <w:tblStylePr w:type="band1Horz">
      <w:tblPr/>
      <w:tcPr>
        <w:tcBorders>
          <w:top w:val="single" w:sz="4" w:space="0" w:color="FFFFFF" w:themeColor="accent5"/>
          <w:bottom w:val="single" w:sz="4" w:space="0" w:color="FFFFFF"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FFFF" w:themeColor="accent5"/>
          <w:left w:val="nil"/>
        </w:tcBorders>
      </w:tcPr>
    </w:tblStylePr>
    <w:tblStylePr w:type="swCell">
      <w:tblPr/>
      <w:tcPr>
        <w:tcBorders>
          <w:top w:val="double" w:sz="4" w:space="0" w:color="FFFFFF" w:themeColor="accent5"/>
          <w:right w:val="nil"/>
        </w:tcBorders>
      </w:tcPr>
    </w:tblStylePr>
  </w:style>
  <w:style w:type="table" w:styleId="ListTable3-Accent6">
    <w:name w:val="List Table 3 Accent 6"/>
    <w:basedOn w:val="TableNormal"/>
    <w:uiPriority w:val="48"/>
    <w:rsid w:val="00572222"/>
    <w:pPr>
      <w:spacing w:after="0" w:line="240" w:lineRule="auto"/>
    </w:pPr>
    <w:tblPr>
      <w:tblStyleRowBandSize w:val="1"/>
      <w:tblStyleColBandSize w:val="1"/>
      <w:tblBorders>
        <w:top w:val="single" w:sz="4" w:space="0" w:color="FFFFFF" w:themeColor="accent6"/>
        <w:left w:val="single" w:sz="4" w:space="0" w:color="FFFFFF" w:themeColor="accent6"/>
        <w:bottom w:val="single" w:sz="4" w:space="0" w:color="FFFFFF" w:themeColor="accent6"/>
        <w:right w:val="single" w:sz="4" w:space="0" w:color="FFFFFF" w:themeColor="accent6"/>
      </w:tblBorders>
    </w:tblPr>
    <w:tblStylePr w:type="firstRow">
      <w:rPr>
        <w:b/>
        <w:bCs/>
        <w:color w:val="FFFFFF" w:themeColor="background1"/>
      </w:rPr>
      <w:tblPr/>
      <w:tcPr>
        <w:shd w:val="clear" w:color="auto" w:fill="FFFFFF" w:themeFill="accent6"/>
      </w:tcPr>
    </w:tblStylePr>
    <w:tblStylePr w:type="lastRow">
      <w:rPr>
        <w:b/>
        <w:bCs/>
      </w:rPr>
      <w:tblPr/>
      <w:tcPr>
        <w:tcBorders>
          <w:top w:val="double" w:sz="4" w:space="0" w:color="FFFFFF"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FFFF" w:themeColor="accent6"/>
          <w:right w:val="single" w:sz="4" w:space="0" w:color="FFFFFF" w:themeColor="accent6"/>
        </w:tcBorders>
      </w:tcPr>
    </w:tblStylePr>
    <w:tblStylePr w:type="band1Horz">
      <w:tblPr/>
      <w:tcPr>
        <w:tcBorders>
          <w:top w:val="single" w:sz="4" w:space="0" w:color="FFFFFF" w:themeColor="accent6"/>
          <w:bottom w:val="single" w:sz="4" w:space="0" w:color="FFFFFF"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FFFF" w:themeColor="accent6"/>
          <w:left w:val="nil"/>
        </w:tcBorders>
      </w:tcPr>
    </w:tblStylePr>
    <w:tblStylePr w:type="swCell">
      <w:tblPr/>
      <w:tcPr>
        <w:tcBorders>
          <w:top w:val="double" w:sz="4" w:space="0" w:color="FFFFFF" w:themeColor="accent6"/>
          <w:right w:val="nil"/>
        </w:tcBorders>
      </w:tcPr>
    </w:tblStylePr>
  </w:style>
  <w:style w:type="table" w:styleId="ListTable4">
    <w:name w:val="List Table 4"/>
    <w:basedOn w:val="TableNormal"/>
    <w:uiPriority w:val="49"/>
    <w:rsid w:val="00572222"/>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572222"/>
    <w:pPr>
      <w:spacing w:after="0" w:line="240" w:lineRule="auto"/>
    </w:pPr>
    <w:tblPr>
      <w:tblStyleRowBandSize w:val="1"/>
      <w:tblStyleColBandSize w:val="1"/>
      <w:tblBorders>
        <w:top w:val="single" w:sz="4" w:space="0" w:color="C14646" w:themeColor="accent1" w:themeTint="99"/>
        <w:left w:val="single" w:sz="4" w:space="0" w:color="C14646" w:themeColor="accent1" w:themeTint="99"/>
        <w:bottom w:val="single" w:sz="4" w:space="0" w:color="C14646" w:themeColor="accent1" w:themeTint="99"/>
        <w:right w:val="single" w:sz="4" w:space="0" w:color="C14646" w:themeColor="accent1" w:themeTint="99"/>
        <w:insideH w:val="single" w:sz="4" w:space="0" w:color="C14646" w:themeColor="accent1" w:themeTint="99"/>
      </w:tblBorders>
    </w:tblPr>
    <w:tblStylePr w:type="firstRow">
      <w:rPr>
        <w:b/>
        <w:bCs/>
        <w:color w:val="FFFFFF" w:themeColor="background1"/>
      </w:rPr>
      <w:tblPr/>
      <w:tcPr>
        <w:tcBorders>
          <w:top w:val="single" w:sz="4" w:space="0" w:color="4B1919" w:themeColor="accent1"/>
          <w:left w:val="single" w:sz="4" w:space="0" w:color="4B1919" w:themeColor="accent1"/>
          <w:bottom w:val="single" w:sz="4" w:space="0" w:color="4B1919" w:themeColor="accent1"/>
          <w:right w:val="single" w:sz="4" w:space="0" w:color="4B1919" w:themeColor="accent1"/>
          <w:insideH w:val="nil"/>
        </w:tcBorders>
        <w:shd w:val="clear" w:color="auto" w:fill="4B1919" w:themeFill="accent1"/>
      </w:tcPr>
    </w:tblStylePr>
    <w:tblStylePr w:type="lastRow">
      <w:rPr>
        <w:b/>
        <w:bCs/>
      </w:rPr>
      <w:tblPr/>
      <w:tcPr>
        <w:tcBorders>
          <w:top w:val="double" w:sz="4" w:space="0" w:color="C14646" w:themeColor="accent1" w:themeTint="99"/>
        </w:tcBorders>
      </w:tcPr>
    </w:tblStylePr>
    <w:tblStylePr w:type="firstCol">
      <w:rPr>
        <w:b/>
        <w:bCs/>
      </w:rPr>
    </w:tblStylePr>
    <w:tblStylePr w:type="lastCol">
      <w:rPr>
        <w:b/>
        <w:bCs/>
      </w:rPr>
    </w:tblStylePr>
    <w:tblStylePr w:type="band1Vert">
      <w:tblPr/>
      <w:tcPr>
        <w:shd w:val="clear" w:color="auto" w:fill="EAC1C1" w:themeFill="accent1" w:themeFillTint="33"/>
      </w:tcPr>
    </w:tblStylePr>
    <w:tblStylePr w:type="band1Horz">
      <w:tblPr/>
      <w:tcPr>
        <w:shd w:val="clear" w:color="auto" w:fill="EAC1C1" w:themeFill="accent1" w:themeFillTint="33"/>
      </w:tcPr>
    </w:tblStylePr>
  </w:style>
  <w:style w:type="table" w:styleId="ListTable4-Accent2">
    <w:name w:val="List Table 4 Accent 2"/>
    <w:basedOn w:val="TableNormal"/>
    <w:uiPriority w:val="49"/>
    <w:rsid w:val="00572222"/>
    <w:pPr>
      <w:spacing w:after="0" w:line="240" w:lineRule="auto"/>
    </w:pPr>
    <w:tblPr>
      <w:tblStyleRowBandSize w:val="1"/>
      <w:tblStyleColBandSize w:val="1"/>
      <w:tblBorders>
        <w:top w:val="single" w:sz="4" w:space="0" w:color="FFE7A3" w:themeColor="accent2" w:themeTint="99"/>
        <w:left w:val="single" w:sz="4" w:space="0" w:color="FFE7A3" w:themeColor="accent2" w:themeTint="99"/>
        <w:bottom w:val="single" w:sz="4" w:space="0" w:color="FFE7A3" w:themeColor="accent2" w:themeTint="99"/>
        <w:right w:val="single" w:sz="4" w:space="0" w:color="FFE7A3" w:themeColor="accent2" w:themeTint="99"/>
        <w:insideH w:val="single" w:sz="4" w:space="0" w:color="FFE7A3" w:themeColor="accent2" w:themeTint="99"/>
      </w:tblBorders>
    </w:tblPr>
    <w:tblStylePr w:type="firstRow">
      <w:rPr>
        <w:b/>
        <w:bCs/>
        <w:color w:val="FFFFFF" w:themeColor="background1"/>
      </w:rPr>
      <w:tblPr/>
      <w:tcPr>
        <w:tcBorders>
          <w:top w:val="single" w:sz="4" w:space="0" w:color="FFD966" w:themeColor="accent2"/>
          <w:left w:val="single" w:sz="4" w:space="0" w:color="FFD966" w:themeColor="accent2"/>
          <w:bottom w:val="single" w:sz="4" w:space="0" w:color="FFD966" w:themeColor="accent2"/>
          <w:right w:val="single" w:sz="4" w:space="0" w:color="FFD966" w:themeColor="accent2"/>
          <w:insideH w:val="nil"/>
        </w:tcBorders>
        <w:shd w:val="clear" w:color="auto" w:fill="FFD966" w:themeFill="accent2"/>
      </w:tcPr>
    </w:tblStylePr>
    <w:tblStylePr w:type="lastRow">
      <w:rPr>
        <w:b/>
        <w:bCs/>
      </w:rPr>
      <w:tblPr/>
      <w:tcPr>
        <w:tcBorders>
          <w:top w:val="double" w:sz="4" w:space="0" w:color="FFE7A3" w:themeColor="accent2" w:themeTint="99"/>
        </w:tcBorders>
      </w:tcPr>
    </w:tblStylePr>
    <w:tblStylePr w:type="firstCol">
      <w:rPr>
        <w:b/>
        <w:bCs/>
      </w:rPr>
    </w:tblStylePr>
    <w:tblStylePr w:type="lastCol">
      <w:rPr>
        <w:b/>
        <w:bCs/>
      </w:rPr>
    </w:tblStylePr>
    <w:tblStylePr w:type="band1Vert">
      <w:tblPr/>
      <w:tcPr>
        <w:shd w:val="clear" w:color="auto" w:fill="FFF7E0" w:themeFill="accent2" w:themeFillTint="33"/>
      </w:tcPr>
    </w:tblStylePr>
    <w:tblStylePr w:type="band1Horz">
      <w:tblPr/>
      <w:tcPr>
        <w:shd w:val="clear" w:color="auto" w:fill="FFF7E0" w:themeFill="accent2" w:themeFillTint="33"/>
      </w:tcPr>
    </w:tblStylePr>
  </w:style>
  <w:style w:type="table" w:styleId="ListTable4-Accent3">
    <w:name w:val="List Table 4 Accent 3"/>
    <w:basedOn w:val="TableNormal"/>
    <w:uiPriority w:val="49"/>
    <w:rsid w:val="00572222"/>
    <w:pPr>
      <w:spacing w:after="0" w:line="240" w:lineRule="auto"/>
    </w:pPr>
    <w:tblPr>
      <w:tblStyleRowBandSize w:val="1"/>
      <w:tblStyleColBandSize w:val="1"/>
      <w:tblBorders>
        <w:top w:val="single" w:sz="4" w:space="0" w:color="B5E1D9" w:themeColor="accent3" w:themeTint="99"/>
        <w:left w:val="single" w:sz="4" w:space="0" w:color="B5E1D9" w:themeColor="accent3" w:themeTint="99"/>
        <w:bottom w:val="single" w:sz="4" w:space="0" w:color="B5E1D9" w:themeColor="accent3" w:themeTint="99"/>
        <w:right w:val="single" w:sz="4" w:space="0" w:color="B5E1D9" w:themeColor="accent3" w:themeTint="99"/>
        <w:insideH w:val="single" w:sz="4" w:space="0" w:color="B5E1D9" w:themeColor="accent3" w:themeTint="99"/>
      </w:tblBorders>
    </w:tblPr>
    <w:tblStylePr w:type="firstRow">
      <w:rPr>
        <w:b/>
        <w:bCs/>
        <w:color w:val="FFFFFF" w:themeColor="background1"/>
      </w:rPr>
      <w:tblPr/>
      <w:tcPr>
        <w:tcBorders>
          <w:top w:val="single" w:sz="4" w:space="0" w:color="85CDC1" w:themeColor="accent3"/>
          <w:left w:val="single" w:sz="4" w:space="0" w:color="85CDC1" w:themeColor="accent3"/>
          <w:bottom w:val="single" w:sz="4" w:space="0" w:color="85CDC1" w:themeColor="accent3"/>
          <w:right w:val="single" w:sz="4" w:space="0" w:color="85CDC1" w:themeColor="accent3"/>
          <w:insideH w:val="nil"/>
        </w:tcBorders>
        <w:shd w:val="clear" w:color="auto" w:fill="85CDC1" w:themeFill="accent3"/>
      </w:tcPr>
    </w:tblStylePr>
    <w:tblStylePr w:type="lastRow">
      <w:rPr>
        <w:b/>
        <w:bCs/>
      </w:rPr>
      <w:tblPr/>
      <w:tcPr>
        <w:tcBorders>
          <w:top w:val="double" w:sz="4" w:space="0" w:color="B5E1D9" w:themeColor="accent3" w:themeTint="99"/>
        </w:tcBorders>
      </w:tcPr>
    </w:tblStylePr>
    <w:tblStylePr w:type="firstCol">
      <w:rPr>
        <w:b/>
        <w:bCs/>
      </w:rPr>
    </w:tblStylePr>
    <w:tblStylePr w:type="lastCol">
      <w:rPr>
        <w:b/>
        <w:bCs/>
      </w:rPr>
    </w:tblStylePr>
    <w:tblStylePr w:type="band1Vert">
      <w:tblPr/>
      <w:tcPr>
        <w:shd w:val="clear" w:color="auto" w:fill="E6F5F2" w:themeFill="accent3" w:themeFillTint="33"/>
      </w:tcPr>
    </w:tblStylePr>
    <w:tblStylePr w:type="band1Horz">
      <w:tblPr/>
      <w:tcPr>
        <w:shd w:val="clear" w:color="auto" w:fill="E6F5F2" w:themeFill="accent3" w:themeFillTint="33"/>
      </w:tcPr>
    </w:tblStylePr>
  </w:style>
  <w:style w:type="table" w:styleId="ListTable4-Accent4">
    <w:name w:val="List Table 4 Accent 4"/>
    <w:basedOn w:val="TableNormal"/>
    <w:uiPriority w:val="49"/>
    <w:rsid w:val="00572222"/>
    <w:pPr>
      <w:spacing w:after="0" w:line="240" w:lineRule="auto"/>
    </w:pPr>
    <w:tblPr>
      <w:tblStyleRowBandSize w:val="1"/>
      <w:tblStyleColBandSize w:val="1"/>
      <w:tblBorders>
        <w:top w:val="single" w:sz="4" w:space="0" w:color="8B8585" w:themeColor="accent4" w:themeTint="99"/>
        <w:left w:val="single" w:sz="4" w:space="0" w:color="8B8585" w:themeColor="accent4" w:themeTint="99"/>
        <w:bottom w:val="single" w:sz="4" w:space="0" w:color="8B8585" w:themeColor="accent4" w:themeTint="99"/>
        <w:right w:val="single" w:sz="4" w:space="0" w:color="8B8585" w:themeColor="accent4" w:themeTint="99"/>
        <w:insideH w:val="single" w:sz="4" w:space="0" w:color="8B8585" w:themeColor="accent4" w:themeTint="99"/>
      </w:tblBorders>
    </w:tblPr>
    <w:tblStylePr w:type="firstRow">
      <w:rPr>
        <w:b/>
        <w:bCs/>
        <w:color w:val="FFFFFF" w:themeColor="background1"/>
      </w:rPr>
      <w:tblPr/>
      <w:tcPr>
        <w:tcBorders>
          <w:top w:val="single" w:sz="4" w:space="0" w:color="3B3838" w:themeColor="accent4"/>
          <w:left w:val="single" w:sz="4" w:space="0" w:color="3B3838" w:themeColor="accent4"/>
          <w:bottom w:val="single" w:sz="4" w:space="0" w:color="3B3838" w:themeColor="accent4"/>
          <w:right w:val="single" w:sz="4" w:space="0" w:color="3B3838" w:themeColor="accent4"/>
          <w:insideH w:val="nil"/>
        </w:tcBorders>
        <w:shd w:val="clear" w:color="auto" w:fill="3B3838" w:themeFill="accent4"/>
      </w:tcPr>
    </w:tblStylePr>
    <w:tblStylePr w:type="lastRow">
      <w:rPr>
        <w:b/>
        <w:bCs/>
      </w:rPr>
      <w:tblPr/>
      <w:tcPr>
        <w:tcBorders>
          <w:top w:val="double" w:sz="4" w:space="0" w:color="8B8585" w:themeColor="accent4" w:themeTint="99"/>
        </w:tcBorders>
      </w:tcPr>
    </w:tblStylePr>
    <w:tblStylePr w:type="firstCol">
      <w:rPr>
        <w:b/>
        <w:bCs/>
      </w:rPr>
    </w:tblStylePr>
    <w:tblStylePr w:type="lastCol">
      <w:rPr>
        <w:b/>
        <w:bCs/>
      </w:rPr>
    </w:tblStylePr>
    <w:tblStylePr w:type="band1Vert">
      <w:tblPr/>
      <w:tcPr>
        <w:shd w:val="clear" w:color="auto" w:fill="D8D6D6" w:themeFill="accent4" w:themeFillTint="33"/>
      </w:tcPr>
    </w:tblStylePr>
    <w:tblStylePr w:type="band1Horz">
      <w:tblPr/>
      <w:tcPr>
        <w:shd w:val="clear" w:color="auto" w:fill="D8D6D6" w:themeFill="accent4" w:themeFillTint="33"/>
      </w:tcPr>
    </w:tblStylePr>
  </w:style>
  <w:style w:type="table" w:styleId="ListTable4-Accent5">
    <w:name w:val="List Table 4 Accent 5"/>
    <w:basedOn w:val="TableNormal"/>
    <w:uiPriority w:val="49"/>
    <w:rsid w:val="00572222"/>
    <w:pPr>
      <w:spacing w:after="0" w:line="240" w:lineRule="auto"/>
    </w:pPr>
    <w:tblPr>
      <w:tblStyleRowBandSize w:val="1"/>
      <w:tblStyleColBandSize w:val="1"/>
      <w:tblBorders>
        <w:top w:val="single" w:sz="4" w:space="0" w:color="FFFFFF" w:themeColor="accent5" w:themeTint="99"/>
        <w:left w:val="single" w:sz="4" w:space="0" w:color="FFFFFF" w:themeColor="accent5" w:themeTint="99"/>
        <w:bottom w:val="single" w:sz="4" w:space="0" w:color="FFFFFF" w:themeColor="accent5" w:themeTint="99"/>
        <w:right w:val="single" w:sz="4" w:space="0" w:color="FFFFFF" w:themeColor="accent5" w:themeTint="99"/>
        <w:insideH w:val="single" w:sz="4" w:space="0" w:color="FFFFFF" w:themeColor="accent5" w:themeTint="99"/>
      </w:tblBorders>
    </w:tblPr>
    <w:tblStylePr w:type="firstRow">
      <w:rPr>
        <w:b/>
        <w:bCs/>
        <w:color w:val="FFFFFF" w:themeColor="background1"/>
      </w:rPr>
      <w:tblPr/>
      <w:tcPr>
        <w:tcBorders>
          <w:top w:val="single" w:sz="4" w:space="0" w:color="FFFFFF" w:themeColor="accent5"/>
          <w:left w:val="single" w:sz="4" w:space="0" w:color="FFFFFF" w:themeColor="accent5"/>
          <w:bottom w:val="single" w:sz="4" w:space="0" w:color="FFFFFF" w:themeColor="accent5"/>
          <w:right w:val="single" w:sz="4" w:space="0" w:color="FFFFFF" w:themeColor="accent5"/>
          <w:insideH w:val="nil"/>
        </w:tcBorders>
        <w:shd w:val="clear" w:color="auto" w:fill="FFFFFF" w:themeFill="accent5"/>
      </w:tcPr>
    </w:tblStylePr>
    <w:tblStylePr w:type="lastRow">
      <w:rPr>
        <w:b/>
        <w:bCs/>
      </w:rPr>
      <w:tblPr/>
      <w:tcPr>
        <w:tcBorders>
          <w:top w:val="double" w:sz="4" w:space="0" w:color="FFFFFF" w:themeColor="accent5" w:themeTint="99"/>
        </w:tcBorders>
      </w:tcPr>
    </w:tblStylePr>
    <w:tblStylePr w:type="firstCol">
      <w:rPr>
        <w:b/>
        <w:bCs/>
      </w:rPr>
    </w:tblStylePr>
    <w:tblStylePr w:type="lastCol">
      <w:rPr>
        <w:b/>
        <w:bCs/>
      </w:rPr>
    </w:tblStylePr>
    <w:tblStylePr w:type="band1Vert">
      <w:tblPr/>
      <w:tcPr>
        <w:shd w:val="clear" w:color="auto" w:fill="FFFFFF" w:themeFill="accent5" w:themeFillTint="33"/>
      </w:tcPr>
    </w:tblStylePr>
    <w:tblStylePr w:type="band1Horz">
      <w:tblPr/>
      <w:tcPr>
        <w:shd w:val="clear" w:color="auto" w:fill="FFFFFF" w:themeFill="accent5" w:themeFillTint="33"/>
      </w:tcPr>
    </w:tblStylePr>
  </w:style>
  <w:style w:type="table" w:styleId="ListTable4-Accent6">
    <w:name w:val="List Table 4 Accent 6"/>
    <w:basedOn w:val="TableNormal"/>
    <w:uiPriority w:val="49"/>
    <w:rsid w:val="00572222"/>
    <w:pPr>
      <w:spacing w:after="0" w:line="240" w:lineRule="auto"/>
    </w:pPr>
    <w:tblPr>
      <w:tblStyleRowBandSize w:val="1"/>
      <w:tblStyleColBandSize w:val="1"/>
      <w:tblBorders>
        <w:top w:val="single" w:sz="4" w:space="0" w:color="FFFFFF" w:themeColor="accent6" w:themeTint="99"/>
        <w:left w:val="single" w:sz="4" w:space="0" w:color="FFFFFF" w:themeColor="accent6" w:themeTint="99"/>
        <w:bottom w:val="single" w:sz="4" w:space="0" w:color="FFFFFF" w:themeColor="accent6" w:themeTint="99"/>
        <w:right w:val="single" w:sz="4" w:space="0" w:color="FFFFFF" w:themeColor="accent6" w:themeTint="99"/>
        <w:insideH w:val="single" w:sz="4" w:space="0" w:color="FFFFFF" w:themeColor="accent6" w:themeTint="99"/>
      </w:tblBorders>
    </w:tblPr>
    <w:tblStylePr w:type="firstRow">
      <w:rPr>
        <w:b/>
        <w:bCs/>
        <w:color w:val="FFFFFF" w:themeColor="background1"/>
      </w:rPr>
      <w:tblPr/>
      <w:tcPr>
        <w:tcBorders>
          <w:top w:val="single" w:sz="4" w:space="0" w:color="FFFFFF" w:themeColor="accent6"/>
          <w:left w:val="single" w:sz="4" w:space="0" w:color="FFFFFF" w:themeColor="accent6"/>
          <w:bottom w:val="single" w:sz="4" w:space="0" w:color="FFFFFF" w:themeColor="accent6"/>
          <w:right w:val="single" w:sz="4" w:space="0" w:color="FFFFFF" w:themeColor="accent6"/>
          <w:insideH w:val="nil"/>
        </w:tcBorders>
        <w:shd w:val="clear" w:color="auto" w:fill="FFFFFF" w:themeFill="accent6"/>
      </w:tcPr>
    </w:tblStylePr>
    <w:tblStylePr w:type="lastRow">
      <w:rPr>
        <w:b/>
        <w:bCs/>
      </w:rPr>
      <w:tblPr/>
      <w:tcPr>
        <w:tcBorders>
          <w:top w:val="double" w:sz="4" w:space="0" w:color="FFFFFF" w:themeColor="accent6" w:themeTint="99"/>
        </w:tcBorders>
      </w:tcPr>
    </w:tblStylePr>
    <w:tblStylePr w:type="firstCol">
      <w:rPr>
        <w:b/>
        <w:bCs/>
      </w:rPr>
    </w:tblStylePr>
    <w:tblStylePr w:type="lastCol">
      <w:rPr>
        <w:b/>
        <w:bCs/>
      </w:rPr>
    </w:tblStylePr>
    <w:tblStylePr w:type="band1Vert">
      <w:tblPr/>
      <w:tcPr>
        <w:shd w:val="clear" w:color="auto" w:fill="FFFFFF" w:themeFill="accent6" w:themeFillTint="33"/>
      </w:tcPr>
    </w:tblStylePr>
    <w:tblStylePr w:type="band1Horz">
      <w:tblPr/>
      <w:tcPr>
        <w:shd w:val="clear" w:color="auto" w:fill="FFFFFF" w:themeFill="accent6" w:themeFillTint="33"/>
      </w:tcPr>
    </w:tblStylePr>
  </w:style>
  <w:style w:type="table" w:styleId="ListTable5Dark">
    <w:name w:val="List Table 5 Dark"/>
    <w:basedOn w:val="TableNormal"/>
    <w:uiPriority w:val="50"/>
    <w:rsid w:val="00572222"/>
    <w:pPr>
      <w:spacing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572222"/>
    <w:pPr>
      <w:spacing w:after="0" w:line="240" w:lineRule="auto"/>
    </w:pPr>
    <w:rPr>
      <w:color w:val="FFFFFF" w:themeColor="background1"/>
    </w:rPr>
    <w:tblPr>
      <w:tblStyleRowBandSize w:val="1"/>
      <w:tblStyleColBandSize w:val="1"/>
      <w:tblBorders>
        <w:top w:val="single" w:sz="24" w:space="0" w:color="4B1919" w:themeColor="accent1"/>
        <w:left w:val="single" w:sz="24" w:space="0" w:color="4B1919" w:themeColor="accent1"/>
        <w:bottom w:val="single" w:sz="24" w:space="0" w:color="4B1919" w:themeColor="accent1"/>
        <w:right w:val="single" w:sz="24" w:space="0" w:color="4B1919" w:themeColor="accent1"/>
      </w:tblBorders>
    </w:tblPr>
    <w:tcPr>
      <w:shd w:val="clear" w:color="auto" w:fill="4B1919"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572222"/>
    <w:pPr>
      <w:spacing w:after="0" w:line="240" w:lineRule="auto"/>
    </w:pPr>
    <w:rPr>
      <w:color w:val="FFFFFF" w:themeColor="background1"/>
    </w:rPr>
    <w:tblPr>
      <w:tblStyleRowBandSize w:val="1"/>
      <w:tblStyleColBandSize w:val="1"/>
      <w:tblBorders>
        <w:top w:val="single" w:sz="24" w:space="0" w:color="FFD966" w:themeColor="accent2"/>
        <w:left w:val="single" w:sz="24" w:space="0" w:color="FFD966" w:themeColor="accent2"/>
        <w:bottom w:val="single" w:sz="24" w:space="0" w:color="FFD966" w:themeColor="accent2"/>
        <w:right w:val="single" w:sz="24" w:space="0" w:color="FFD966" w:themeColor="accent2"/>
      </w:tblBorders>
    </w:tblPr>
    <w:tcPr>
      <w:shd w:val="clear" w:color="auto" w:fill="FFD966"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572222"/>
    <w:pPr>
      <w:spacing w:after="0" w:line="240" w:lineRule="auto"/>
    </w:pPr>
    <w:rPr>
      <w:color w:val="FFFFFF" w:themeColor="background1"/>
    </w:rPr>
    <w:tblPr>
      <w:tblStyleRowBandSize w:val="1"/>
      <w:tblStyleColBandSize w:val="1"/>
      <w:tblBorders>
        <w:top w:val="single" w:sz="24" w:space="0" w:color="85CDC1" w:themeColor="accent3"/>
        <w:left w:val="single" w:sz="24" w:space="0" w:color="85CDC1" w:themeColor="accent3"/>
        <w:bottom w:val="single" w:sz="24" w:space="0" w:color="85CDC1" w:themeColor="accent3"/>
        <w:right w:val="single" w:sz="24" w:space="0" w:color="85CDC1" w:themeColor="accent3"/>
      </w:tblBorders>
    </w:tblPr>
    <w:tcPr>
      <w:shd w:val="clear" w:color="auto" w:fill="85CDC1"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572222"/>
    <w:pPr>
      <w:spacing w:after="0" w:line="240" w:lineRule="auto"/>
    </w:pPr>
    <w:rPr>
      <w:color w:val="FFFFFF" w:themeColor="background1"/>
    </w:rPr>
    <w:tblPr>
      <w:tblStyleRowBandSize w:val="1"/>
      <w:tblStyleColBandSize w:val="1"/>
      <w:tblBorders>
        <w:top w:val="single" w:sz="24" w:space="0" w:color="3B3838" w:themeColor="accent4"/>
        <w:left w:val="single" w:sz="24" w:space="0" w:color="3B3838" w:themeColor="accent4"/>
        <w:bottom w:val="single" w:sz="24" w:space="0" w:color="3B3838" w:themeColor="accent4"/>
        <w:right w:val="single" w:sz="24" w:space="0" w:color="3B3838" w:themeColor="accent4"/>
      </w:tblBorders>
    </w:tblPr>
    <w:tcPr>
      <w:shd w:val="clear" w:color="auto" w:fill="3B3838"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572222"/>
    <w:pPr>
      <w:spacing w:after="0" w:line="240" w:lineRule="auto"/>
    </w:pPr>
    <w:rPr>
      <w:color w:val="FFFFFF" w:themeColor="background1"/>
    </w:rPr>
    <w:tblPr>
      <w:tblStyleRowBandSize w:val="1"/>
      <w:tblStyleColBandSize w:val="1"/>
      <w:tblBorders>
        <w:top w:val="single" w:sz="24" w:space="0" w:color="FFFFFF" w:themeColor="accent5"/>
        <w:left w:val="single" w:sz="24" w:space="0" w:color="FFFFFF" w:themeColor="accent5"/>
        <w:bottom w:val="single" w:sz="24" w:space="0" w:color="FFFFFF" w:themeColor="accent5"/>
        <w:right w:val="single" w:sz="24" w:space="0" w:color="FFFFFF" w:themeColor="accent5"/>
      </w:tblBorders>
    </w:tblPr>
    <w:tcPr>
      <w:shd w:val="clear" w:color="auto" w:fill="FFFFFF"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572222"/>
    <w:pPr>
      <w:spacing w:after="0" w:line="240" w:lineRule="auto"/>
    </w:pPr>
    <w:rPr>
      <w:color w:val="FFFFFF" w:themeColor="background1"/>
    </w:rPr>
    <w:tblPr>
      <w:tblStyleRowBandSize w:val="1"/>
      <w:tblStyleColBandSize w:val="1"/>
      <w:tblBorders>
        <w:top w:val="single" w:sz="24" w:space="0" w:color="FFFFFF" w:themeColor="accent6"/>
        <w:left w:val="single" w:sz="24" w:space="0" w:color="FFFFFF" w:themeColor="accent6"/>
        <w:bottom w:val="single" w:sz="24" w:space="0" w:color="FFFFFF" w:themeColor="accent6"/>
        <w:right w:val="single" w:sz="24" w:space="0" w:color="FFFFFF" w:themeColor="accent6"/>
      </w:tblBorders>
    </w:tblPr>
    <w:tcPr>
      <w:shd w:val="clear" w:color="auto" w:fill="FFFFFF"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572222"/>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572222"/>
    <w:pPr>
      <w:spacing w:after="0" w:line="240" w:lineRule="auto"/>
    </w:pPr>
    <w:rPr>
      <w:color w:val="381212" w:themeColor="accent1" w:themeShade="BF"/>
    </w:rPr>
    <w:tblPr>
      <w:tblStyleRowBandSize w:val="1"/>
      <w:tblStyleColBandSize w:val="1"/>
      <w:tblBorders>
        <w:top w:val="single" w:sz="4" w:space="0" w:color="4B1919" w:themeColor="accent1"/>
        <w:bottom w:val="single" w:sz="4" w:space="0" w:color="4B1919" w:themeColor="accent1"/>
      </w:tblBorders>
    </w:tblPr>
    <w:tblStylePr w:type="firstRow">
      <w:rPr>
        <w:b/>
        <w:bCs/>
      </w:rPr>
      <w:tblPr/>
      <w:tcPr>
        <w:tcBorders>
          <w:bottom w:val="single" w:sz="4" w:space="0" w:color="4B1919" w:themeColor="accent1"/>
        </w:tcBorders>
      </w:tcPr>
    </w:tblStylePr>
    <w:tblStylePr w:type="lastRow">
      <w:rPr>
        <w:b/>
        <w:bCs/>
      </w:rPr>
      <w:tblPr/>
      <w:tcPr>
        <w:tcBorders>
          <w:top w:val="double" w:sz="4" w:space="0" w:color="4B1919" w:themeColor="accent1"/>
        </w:tcBorders>
      </w:tcPr>
    </w:tblStylePr>
    <w:tblStylePr w:type="firstCol">
      <w:rPr>
        <w:b/>
        <w:bCs/>
      </w:rPr>
    </w:tblStylePr>
    <w:tblStylePr w:type="lastCol">
      <w:rPr>
        <w:b/>
        <w:bCs/>
      </w:rPr>
    </w:tblStylePr>
    <w:tblStylePr w:type="band1Vert">
      <w:tblPr/>
      <w:tcPr>
        <w:shd w:val="clear" w:color="auto" w:fill="EAC1C1" w:themeFill="accent1" w:themeFillTint="33"/>
      </w:tcPr>
    </w:tblStylePr>
    <w:tblStylePr w:type="band1Horz">
      <w:tblPr/>
      <w:tcPr>
        <w:shd w:val="clear" w:color="auto" w:fill="EAC1C1" w:themeFill="accent1" w:themeFillTint="33"/>
      </w:tcPr>
    </w:tblStylePr>
  </w:style>
  <w:style w:type="table" w:styleId="ListTable6Colorful-Accent2">
    <w:name w:val="List Table 6 Colorful Accent 2"/>
    <w:basedOn w:val="TableNormal"/>
    <w:uiPriority w:val="51"/>
    <w:rsid w:val="00572222"/>
    <w:pPr>
      <w:spacing w:after="0" w:line="240" w:lineRule="auto"/>
    </w:pPr>
    <w:rPr>
      <w:color w:val="FFC20C" w:themeColor="accent2" w:themeShade="BF"/>
    </w:rPr>
    <w:tblPr>
      <w:tblStyleRowBandSize w:val="1"/>
      <w:tblStyleColBandSize w:val="1"/>
      <w:tblBorders>
        <w:top w:val="single" w:sz="4" w:space="0" w:color="FFD966" w:themeColor="accent2"/>
        <w:bottom w:val="single" w:sz="4" w:space="0" w:color="FFD966" w:themeColor="accent2"/>
      </w:tblBorders>
    </w:tblPr>
    <w:tblStylePr w:type="firstRow">
      <w:rPr>
        <w:b/>
        <w:bCs/>
      </w:rPr>
      <w:tblPr/>
      <w:tcPr>
        <w:tcBorders>
          <w:bottom w:val="single" w:sz="4" w:space="0" w:color="FFD966" w:themeColor="accent2"/>
        </w:tcBorders>
      </w:tcPr>
    </w:tblStylePr>
    <w:tblStylePr w:type="lastRow">
      <w:rPr>
        <w:b/>
        <w:bCs/>
      </w:rPr>
      <w:tblPr/>
      <w:tcPr>
        <w:tcBorders>
          <w:top w:val="double" w:sz="4" w:space="0" w:color="FFD966" w:themeColor="accent2"/>
        </w:tcBorders>
      </w:tcPr>
    </w:tblStylePr>
    <w:tblStylePr w:type="firstCol">
      <w:rPr>
        <w:b/>
        <w:bCs/>
      </w:rPr>
    </w:tblStylePr>
    <w:tblStylePr w:type="lastCol">
      <w:rPr>
        <w:b/>
        <w:bCs/>
      </w:rPr>
    </w:tblStylePr>
    <w:tblStylePr w:type="band1Vert">
      <w:tblPr/>
      <w:tcPr>
        <w:shd w:val="clear" w:color="auto" w:fill="FFF7E0" w:themeFill="accent2" w:themeFillTint="33"/>
      </w:tcPr>
    </w:tblStylePr>
    <w:tblStylePr w:type="band1Horz">
      <w:tblPr/>
      <w:tcPr>
        <w:shd w:val="clear" w:color="auto" w:fill="FFF7E0" w:themeFill="accent2" w:themeFillTint="33"/>
      </w:tcPr>
    </w:tblStylePr>
  </w:style>
  <w:style w:type="table" w:styleId="ListTable6Colorful-Accent3">
    <w:name w:val="List Table 6 Colorful Accent 3"/>
    <w:basedOn w:val="TableNormal"/>
    <w:uiPriority w:val="51"/>
    <w:rsid w:val="00572222"/>
    <w:pPr>
      <w:spacing w:after="0" w:line="240" w:lineRule="auto"/>
    </w:pPr>
    <w:rPr>
      <w:color w:val="49B3A1" w:themeColor="accent3" w:themeShade="BF"/>
    </w:rPr>
    <w:tblPr>
      <w:tblStyleRowBandSize w:val="1"/>
      <w:tblStyleColBandSize w:val="1"/>
      <w:tblBorders>
        <w:top w:val="single" w:sz="4" w:space="0" w:color="85CDC1" w:themeColor="accent3"/>
        <w:bottom w:val="single" w:sz="4" w:space="0" w:color="85CDC1" w:themeColor="accent3"/>
      </w:tblBorders>
    </w:tblPr>
    <w:tblStylePr w:type="firstRow">
      <w:rPr>
        <w:b/>
        <w:bCs/>
      </w:rPr>
      <w:tblPr/>
      <w:tcPr>
        <w:tcBorders>
          <w:bottom w:val="single" w:sz="4" w:space="0" w:color="85CDC1" w:themeColor="accent3"/>
        </w:tcBorders>
      </w:tcPr>
    </w:tblStylePr>
    <w:tblStylePr w:type="lastRow">
      <w:rPr>
        <w:b/>
        <w:bCs/>
      </w:rPr>
      <w:tblPr/>
      <w:tcPr>
        <w:tcBorders>
          <w:top w:val="double" w:sz="4" w:space="0" w:color="85CDC1" w:themeColor="accent3"/>
        </w:tcBorders>
      </w:tcPr>
    </w:tblStylePr>
    <w:tblStylePr w:type="firstCol">
      <w:rPr>
        <w:b/>
        <w:bCs/>
      </w:rPr>
    </w:tblStylePr>
    <w:tblStylePr w:type="lastCol">
      <w:rPr>
        <w:b/>
        <w:bCs/>
      </w:rPr>
    </w:tblStylePr>
    <w:tblStylePr w:type="band1Vert">
      <w:tblPr/>
      <w:tcPr>
        <w:shd w:val="clear" w:color="auto" w:fill="E6F5F2" w:themeFill="accent3" w:themeFillTint="33"/>
      </w:tcPr>
    </w:tblStylePr>
    <w:tblStylePr w:type="band1Horz">
      <w:tblPr/>
      <w:tcPr>
        <w:shd w:val="clear" w:color="auto" w:fill="E6F5F2" w:themeFill="accent3" w:themeFillTint="33"/>
      </w:tcPr>
    </w:tblStylePr>
  </w:style>
  <w:style w:type="table" w:styleId="ListTable6Colorful-Accent4">
    <w:name w:val="List Table 6 Colorful Accent 4"/>
    <w:basedOn w:val="TableNormal"/>
    <w:uiPriority w:val="51"/>
    <w:rsid w:val="00572222"/>
    <w:pPr>
      <w:spacing w:after="0" w:line="240" w:lineRule="auto"/>
    </w:pPr>
    <w:rPr>
      <w:color w:val="2C2A2A" w:themeColor="accent4" w:themeShade="BF"/>
    </w:rPr>
    <w:tblPr>
      <w:tblStyleRowBandSize w:val="1"/>
      <w:tblStyleColBandSize w:val="1"/>
      <w:tblBorders>
        <w:top w:val="single" w:sz="4" w:space="0" w:color="3B3838" w:themeColor="accent4"/>
        <w:bottom w:val="single" w:sz="4" w:space="0" w:color="3B3838" w:themeColor="accent4"/>
      </w:tblBorders>
    </w:tblPr>
    <w:tblStylePr w:type="firstRow">
      <w:rPr>
        <w:b/>
        <w:bCs/>
      </w:rPr>
      <w:tblPr/>
      <w:tcPr>
        <w:tcBorders>
          <w:bottom w:val="single" w:sz="4" w:space="0" w:color="3B3838" w:themeColor="accent4"/>
        </w:tcBorders>
      </w:tcPr>
    </w:tblStylePr>
    <w:tblStylePr w:type="lastRow">
      <w:rPr>
        <w:b/>
        <w:bCs/>
      </w:rPr>
      <w:tblPr/>
      <w:tcPr>
        <w:tcBorders>
          <w:top w:val="double" w:sz="4" w:space="0" w:color="3B3838" w:themeColor="accent4"/>
        </w:tcBorders>
      </w:tcPr>
    </w:tblStylePr>
    <w:tblStylePr w:type="firstCol">
      <w:rPr>
        <w:b/>
        <w:bCs/>
      </w:rPr>
    </w:tblStylePr>
    <w:tblStylePr w:type="lastCol">
      <w:rPr>
        <w:b/>
        <w:bCs/>
      </w:rPr>
    </w:tblStylePr>
    <w:tblStylePr w:type="band1Vert">
      <w:tblPr/>
      <w:tcPr>
        <w:shd w:val="clear" w:color="auto" w:fill="D8D6D6" w:themeFill="accent4" w:themeFillTint="33"/>
      </w:tcPr>
    </w:tblStylePr>
    <w:tblStylePr w:type="band1Horz">
      <w:tblPr/>
      <w:tcPr>
        <w:shd w:val="clear" w:color="auto" w:fill="D8D6D6" w:themeFill="accent4" w:themeFillTint="33"/>
      </w:tcPr>
    </w:tblStylePr>
  </w:style>
  <w:style w:type="table" w:styleId="ListTable6Colorful-Accent5">
    <w:name w:val="List Table 6 Colorful Accent 5"/>
    <w:basedOn w:val="TableNormal"/>
    <w:uiPriority w:val="51"/>
    <w:rsid w:val="00572222"/>
    <w:pPr>
      <w:spacing w:after="0" w:line="240" w:lineRule="auto"/>
    </w:pPr>
    <w:rPr>
      <w:color w:val="BFBFBF" w:themeColor="accent5" w:themeShade="BF"/>
    </w:rPr>
    <w:tblPr>
      <w:tblStyleRowBandSize w:val="1"/>
      <w:tblStyleColBandSize w:val="1"/>
      <w:tblBorders>
        <w:top w:val="single" w:sz="4" w:space="0" w:color="FFFFFF" w:themeColor="accent5"/>
        <w:bottom w:val="single" w:sz="4" w:space="0" w:color="FFFFFF" w:themeColor="accent5"/>
      </w:tblBorders>
    </w:tblPr>
    <w:tblStylePr w:type="firstRow">
      <w:rPr>
        <w:b/>
        <w:bCs/>
      </w:rPr>
      <w:tblPr/>
      <w:tcPr>
        <w:tcBorders>
          <w:bottom w:val="single" w:sz="4" w:space="0" w:color="FFFFFF" w:themeColor="accent5"/>
        </w:tcBorders>
      </w:tcPr>
    </w:tblStylePr>
    <w:tblStylePr w:type="lastRow">
      <w:rPr>
        <w:b/>
        <w:bCs/>
      </w:rPr>
      <w:tblPr/>
      <w:tcPr>
        <w:tcBorders>
          <w:top w:val="double" w:sz="4" w:space="0" w:color="FFFFFF" w:themeColor="accent5"/>
        </w:tcBorders>
      </w:tcPr>
    </w:tblStylePr>
    <w:tblStylePr w:type="firstCol">
      <w:rPr>
        <w:b/>
        <w:bCs/>
      </w:rPr>
    </w:tblStylePr>
    <w:tblStylePr w:type="lastCol">
      <w:rPr>
        <w:b/>
        <w:bCs/>
      </w:rPr>
    </w:tblStylePr>
    <w:tblStylePr w:type="band1Vert">
      <w:tblPr/>
      <w:tcPr>
        <w:shd w:val="clear" w:color="auto" w:fill="FFFFFF" w:themeFill="accent5" w:themeFillTint="33"/>
      </w:tcPr>
    </w:tblStylePr>
    <w:tblStylePr w:type="band1Horz">
      <w:tblPr/>
      <w:tcPr>
        <w:shd w:val="clear" w:color="auto" w:fill="FFFFFF" w:themeFill="accent5" w:themeFillTint="33"/>
      </w:tcPr>
    </w:tblStylePr>
  </w:style>
  <w:style w:type="table" w:styleId="ListTable6Colorful-Accent6">
    <w:name w:val="List Table 6 Colorful Accent 6"/>
    <w:basedOn w:val="TableNormal"/>
    <w:uiPriority w:val="51"/>
    <w:rsid w:val="00572222"/>
    <w:pPr>
      <w:spacing w:after="0" w:line="240" w:lineRule="auto"/>
    </w:pPr>
    <w:rPr>
      <w:color w:val="BFBFBF" w:themeColor="accent6" w:themeShade="BF"/>
    </w:rPr>
    <w:tblPr>
      <w:tblStyleRowBandSize w:val="1"/>
      <w:tblStyleColBandSize w:val="1"/>
      <w:tblBorders>
        <w:top w:val="single" w:sz="4" w:space="0" w:color="FFFFFF" w:themeColor="accent6"/>
        <w:bottom w:val="single" w:sz="4" w:space="0" w:color="FFFFFF" w:themeColor="accent6"/>
      </w:tblBorders>
    </w:tblPr>
    <w:tblStylePr w:type="firstRow">
      <w:rPr>
        <w:b/>
        <w:bCs/>
      </w:rPr>
      <w:tblPr/>
      <w:tcPr>
        <w:tcBorders>
          <w:bottom w:val="single" w:sz="4" w:space="0" w:color="FFFFFF" w:themeColor="accent6"/>
        </w:tcBorders>
      </w:tcPr>
    </w:tblStylePr>
    <w:tblStylePr w:type="lastRow">
      <w:rPr>
        <w:b/>
        <w:bCs/>
      </w:rPr>
      <w:tblPr/>
      <w:tcPr>
        <w:tcBorders>
          <w:top w:val="double" w:sz="4" w:space="0" w:color="FFFFFF" w:themeColor="accent6"/>
        </w:tcBorders>
      </w:tcPr>
    </w:tblStylePr>
    <w:tblStylePr w:type="firstCol">
      <w:rPr>
        <w:b/>
        <w:bCs/>
      </w:rPr>
    </w:tblStylePr>
    <w:tblStylePr w:type="lastCol">
      <w:rPr>
        <w:b/>
        <w:bCs/>
      </w:rPr>
    </w:tblStylePr>
    <w:tblStylePr w:type="band1Vert">
      <w:tblPr/>
      <w:tcPr>
        <w:shd w:val="clear" w:color="auto" w:fill="FFFFFF" w:themeFill="accent6" w:themeFillTint="33"/>
      </w:tcPr>
    </w:tblStylePr>
    <w:tblStylePr w:type="band1Horz">
      <w:tblPr/>
      <w:tcPr>
        <w:shd w:val="clear" w:color="auto" w:fill="FFFFFF" w:themeFill="accent6" w:themeFillTint="33"/>
      </w:tcPr>
    </w:tblStylePr>
  </w:style>
  <w:style w:type="table" w:styleId="ListTable7Colorful">
    <w:name w:val="List Table 7 Colorful"/>
    <w:basedOn w:val="TableNormal"/>
    <w:uiPriority w:val="52"/>
    <w:rsid w:val="00572222"/>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572222"/>
    <w:pPr>
      <w:spacing w:after="0" w:line="240" w:lineRule="auto"/>
    </w:pPr>
    <w:rPr>
      <w:color w:val="381212"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1919"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1919"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1919"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1919" w:themeColor="accent1"/>
        </w:tcBorders>
        <w:shd w:val="clear" w:color="auto" w:fill="FFFFFF" w:themeFill="background1"/>
      </w:tcPr>
    </w:tblStylePr>
    <w:tblStylePr w:type="band1Vert">
      <w:tblPr/>
      <w:tcPr>
        <w:shd w:val="clear" w:color="auto" w:fill="EAC1C1" w:themeFill="accent1" w:themeFillTint="33"/>
      </w:tcPr>
    </w:tblStylePr>
    <w:tblStylePr w:type="band1Horz">
      <w:tblPr/>
      <w:tcPr>
        <w:shd w:val="clear" w:color="auto" w:fill="EAC1C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572222"/>
    <w:pPr>
      <w:spacing w:after="0" w:line="240" w:lineRule="auto"/>
    </w:pPr>
    <w:rPr>
      <w:color w:val="FFC20C"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D966"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D966"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D966"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D966" w:themeColor="accent2"/>
        </w:tcBorders>
        <w:shd w:val="clear" w:color="auto" w:fill="FFFFFF" w:themeFill="background1"/>
      </w:tcPr>
    </w:tblStylePr>
    <w:tblStylePr w:type="band1Vert">
      <w:tblPr/>
      <w:tcPr>
        <w:shd w:val="clear" w:color="auto" w:fill="FFF7E0" w:themeFill="accent2" w:themeFillTint="33"/>
      </w:tcPr>
    </w:tblStylePr>
    <w:tblStylePr w:type="band1Horz">
      <w:tblPr/>
      <w:tcPr>
        <w:shd w:val="clear" w:color="auto" w:fill="FFF7E0"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572222"/>
    <w:pPr>
      <w:spacing w:after="0" w:line="240" w:lineRule="auto"/>
    </w:pPr>
    <w:rPr>
      <w:color w:val="49B3A1"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5CDC1"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5CDC1"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5CDC1"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5CDC1" w:themeColor="accent3"/>
        </w:tcBorders>
        <w:shd w:val="clear" w:color="auto" w:fill="FFFFFF" w:themeFill="background1"/>
      </w:tcPr>
    </w:tblStylePr>
    <w:tblStylePr w:type="band1Vert">
      <w:tblPr/>
      <w:tcPr>
        <w:shd w:val="clear" w:color="auto" w:fill="E6F5F2" w:themeFill="accent3" w:themeFillTint="33"/>
      </w:tcPr>
    </w:tblStylePr>
    <w:tblStylePr w:type="band1Horz">
      <w:tblPr/>
      <w:tcPr>
        <w:shd w:val="clear" w:color="auto" w:fill="E6F5F2"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572222"/>
    <w:pPr>
      <w:spacing w:after="0" w:line="240" w:lineRule="auto"/>
    </w:pPr>
    <w:rPr>
      <w:color w:val="2C2A2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3B3838"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3B3838"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3B3838"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3B3838" w:themeColor="accent4"/>
        </w:tcBorders>
        <w:shd w:val="clear" w:color="auto" w:fill="FFFFFF" w:themeFill="background1"/>
      </w:tcPr>
    </w:tblStylePr>
    <w:tblStylePr w:type="band1Vert">
      <w:tblPr/>
      <w:tcPr>
        <w:shd w:val="clear" w:color="auto" w:fill="D8D6D6" w:themeFill="accent4" w:themeFillTint="33"/>
      </w:tcPr>
    </w:tblStylePr>
    <w:tblStylePr w:type="band1Horz">
      <w:tblPr/>
      <w:tcPr>
        <w:shd w:val="clear" w:color="auto" w:fill="D8D6D6"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572222"/>
    <w:pPr>
      <w:spacing w:after="0" w:line="240" w:lineRule="auto"/>
    </w:pPr>
    <w:rPr>
      <w:color w:val="BFBFBF"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FFFF"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FFFF"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FFFF"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FFFF" w:themeColor="accent5"/>
        </w:tcBorders>
        <w:shd w:val="clear" w:color="auto" w:fill="FFFFFF" w:themeFill="background1"/>
      </w:tcPr>
    </w:tblStylePr>
    <w:tblStylePr w:type="band1Vert">
      <w:tblPr/>
      <w:tcPr>
        <w:shd w:val="clear" w:color="auto" w:fill="FFFFFF" w:themeFill="accent5" w:themeFillTint="33"/>
      </w:tcPr>
    </w:tblStylePr>
    <w:tblStylePr w:type="band1Horz">
      <w:tblPr/>
      <w:tcPr>
        <w:shd w:val="clear" w:color="auto" w:fill="FFFFF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572222"/>
    <w:pPr>
      <w:spacing w:after="0" w:line="240" w:lineRule="auto"/>
    </w:pPr>
    <w:rPr>
      <w:color w:val="BFBFBF"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FFFF"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FFFF"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FFFF"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FFFF" w:themeColor="accent6"/>
        </w:tcBorders>
        <w:shd w:val="clear" w:color="auto" w:fill="FFFFFF" w:themeFill="background1"/>
      </w:tcPr>
    </w:tblStylePr>
    <w:tblStylePr w:type="band1Vert">
      <w:tblPr/>
      <w:tcPr>
        <w:shd w:val="clear" w:color="auto" w:fill="FFFFFF" w:themeFill="accent6" w:themeFillTint="33"/>
      </w:tcPr>
    </w:tblStylePr>
    <w:tblStylePr w:type="band1Horz">
      <w:tblPr/>
      <w:tcPr>
        <w:shd w:val="clear" w:color="auto" w:fill="FFFFFF"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572222"/>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kern w:val="16"/>
      <w14:ligatures w14:val="standardContextual"/>
      <w14:numForm w14:val="oldStyle"/>
      <w14:numSpacing w14:val="proportional"/>
      <w14:cntxtAlts/>
    </w:rPr>
  </w:style>
  <w:style w:type="character" w:customStyle="1" w:styleId="MacroTextChar">
    <w:name w:val="Macro Text Char"/>
    <w:basedOn w:val="DefaultParagraphFont"/>
    <w:link w:val="MacroText"/>
    <w:uiPriority w:val="99"/>
    <w:semiHidden/>
    <w:rsid w:val="00572222"/>
    <w:rPr>
      <w:rFonts w:ascii="Consolas" w:hAnsi="Consolas"/>
      <w:kern w:val="16"/>
      <w:sz w:val="22"/>
      <w14:ligatures w14:val="standardContextual"/>
      <w14:numForm w14:val="oldStyle"/>
      <w14:numSpacing w14:val="proportional"/>
      <w14:cntxtAlts/>
    </w:rPr>
  </w:style>
  <w:style w:type="table" w:styleId="MediumGrid1">
    <w:name w:val="Medium Grid 1"/>
    <w:basedOn w:val="TableNormal"/>
    <w:uiPriority w:val="67"/>
    <w:semiHidden/>
    <w:unhideWhenUsed/>
    <w:rsid w:val="00572222"/>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572222"/>
    <w:pPr>
      <w:spacing w:after="0" w:line="240" w:lineRule="auto"/>
    </w:pPr>
    <w:tblPr>
      <w:tblStyleRowBandSize w:val="1"/>
      <w:tblStyleColBandSize w:val="1"/>
      <w:tblBorders>
        <w:top w:val="single" w:sz="8" w:space="0" w:color="983232" w:themeColor="accent1" w:themeTint="BF"/>
        <w:left w:val="single" w:sz="8" w:space="0" w:color="983232" w:themeColor="accent1" w:themeTint="BF"/>
        <w:bottom w:val="single" w:sz="8" w:space="0" w:color="983232" w:themeColor="accent1" w:themeTint="BF"/>
        <w:right w:val="single" w:sz="8" w:space="0" w:color="983232" w:themeColor="accent1" w:themeTint="BF"/>
        <w:insideH w:val="single" w:sz="8" w:space="0" w:color="983232" w:themeColor="accent1" w:themeTint="BF"/>
        <w:insideV w:val="single" w:sz="8" w:space="0" w:color="983232" w:themeColor="accent1" w:themeTint="BF"/>
      </w:tblBorders>
    </w:tblPr>
    <w:tcPr>
      <w:shd w:val="clear" w:color="auto" w:fill="E5B3B3" w:themeFill="accent1" w:themeFillTint="3F"/>
    </w:tcPr>
    <w:tblStylePr w:type="firstRow">
      <w:rPr>
        <w:b/>
        <w:bCs/>
      </w:rPr>
    </w:tblStylePr>
    <w:tblStylePr w:type="lastRow">
      <w:rPr>
        <w:b/>
        <w:bCs/>
      </w:rPr>
      <w:tblPr/>
      <w:tcPr>
        <w:tcBorders>
          <w:top w:val="single" w:sz="18" w:space="0" w:color="983232" w:themeColor="accent1" w:themeTint="BF"/>
        </w:tcBorders>
      </w:tcPr>
    </w:tblStylePr>
    <w:tblStylePr w:type="firstCol">
      <w:rPr>
        <w:b/>
        <w:bCs/>
      </w:rPr>
    </w:tblStylePr>
    <w:tblStylePr w:type="lastCol">
      <w:rPr>
        <w:b/>
        <w:bCs/>
      </w:rPr>
    </w:tblStylePr>
    <w:tblStylePr w:type="band1Vert">
      <w:tblPr/>
      <w:tcPr>
        <w:shd w:val="clear" w:color="auto" w:fill="CC6565" w:themeFill="accent1" w:themeFillTint="7F"/>
      </w:tcPr>
    </w:tblStylePr>
    <w:tblStylePr w:type="band1Horz">
      <w:tblPr/>
      <w:tcPr>
        <w:shd w:val="clear" w:color="auto" w:fill="CC6565" w:themeFill="accent1" w:themeFillTint="7F"/>
      </w:tcPr>
    </w:tblStylePr>
  </w:style>
  <w:style w:type="table" w:styleId="MediumGrid1-Accent2">
    <w:name w:val="Medium Grid 1 Accent 2"/>
    <w:basedOn w:val="TableNormal"/>
    <w:uiPriority w:val="67"/>
    <w:semiHidden/>
    <w:unhideWhenUsed/>
    <w:rsid w:val="00572222"/>
    <w:pPr>
      <w:spacing w:after="0" w:line="240" w:lineRule="auto"/>
    </w:pPr>
    <w:tblPr>
      <w:tblStyleRowBandSize w:val="1"/>
      <w:tblStyleColBandSize w:val="1"/>
      <w:tblBorders>
        <w:top w:val="single" w:sz="8" w:space="0" w:color="FFE28C" w:themeColor="accent2" w:themeTint="BF"/>
        <w:left w:val="single" w:sz="8" w:space="0" w:color="FFE28C" w:themeColor="accent2" w:themeTint="BF"/>
        <w:bottom w:val="single" w:sz="8" w:space="0" w:color="FFE28C" w:themeColor="accent2" w:themeTint="BF"/>
        <w:right w:val="single" w:sz="8" w:space="0" w:color="FFE28C" w:themeColor="accent2" w:themeTint="BF"/>
        <w:insideH w:val="single" w:sz="8" w:space="0" w:color="FFE28C" w:themeColor="accent2" w:themeTint="BF"/>
        <w:insideV w:val="single" w:sz="8" w:space="0" w:color="FFE28C" w:themeColor="accent2" w:themeTint="BF"/>
      </w:tblBorders>
    </w:tblPr>
    <w:tcPr>
      <w:shd w:val="clear" w:color="auto" w:fill="FFF5D9" w:themeFill="accent2" w:themeFillTint="3F"/>
    </w:tcPr>
    <w:tblStylePr w:type="firstRow">
      <w:rPr>
        <w:b/>
        <w:bCs/>
      </w:rPr>
    </w:tblStylePr>
    <w:tblStylePr w:type="lastRow">
      <w:rPr>
        <w:b/>
        <w:bCs/>
      </w:rPr>
      <w:tblPr/>
      <w:tcPr>
        <w:tcBorders>
          <w:top w:val="single" w:sz="18" w:space="0" w:color="FFE28C" w:themeColor="accent2" w:themeTint="BF"/>
        </w:tcBorders>
      </w:tcPr>
    </w:tblStylePr>
    <w:tblStylePr w:type="firstCol">
      <w:rPr>
        <w:b/>
        <w:bCs/>
      </w:rPr>
    </w:tblStylePr>
    <w:tblStylePr w:type="lastCol">
      <w:rPr>
        <w:b/>
        <w:bCs/>
      </w:rPr>
    </w:tblStylePr>
    <w:tblStylePr w:type="band1Vert">
      <w:tblPr/>
      <w:tcPr>
        <w:shd w:val="clear" w:color="auto" w:fill="FFEBB2" w:themeFill="accent2" w:themeFillTint="7F"/>
      </w:tcPr>
    </w:tblStylePr>
    <w:tblStylePr w:type="band1Horz">
      <w:tblPr/>
      <w:tcPr>
        <w:shd w:val="clear" w:color="auto" w:fill="FFEBB2" w:themeFill="accent2" w:themeFillTint="7F"/>
      </w:tcPr>
    </w:tblStylePr>
  </w:style>
  <w:style w:type="table" w:styleId="MediumGrid1-Accent3">
    <w:name w:val="Medium Grid 1 Accent 3"/>
    <w:basedOn w:val="TableNormal"/>
    <w:uiPriority w:val="67"/>
    <w:semiHidden/>
    <w:unhideWhenUsed/>
    <w:rsid w:val="00572222"/>
    <w:pPr>
      <w:spacing w:after="0" w:line="240" w:lineRule="auto"/>
    </w:pPr>
    <w:tblPr>
      <w:tblStyleRowBandSize w:val="1"/>
      <w:tblStyleColBandSize w:val="1"/>
      <w:tblBorders>
        <w:top w:val="single" w:sz="8" w:space="0" w:color="A3D9D0" w:themeColor="accent3" w:themeTint="BF"/>
        <w:left w:val="single" w:sz="8" w:space="0" w:color="A3D9D0" w:themeColor="accent3" w:themeTint="BF"/>
        <w:bottom w:val="single" w:sz="8" w:space="0" w:color="A3D9D0" w:themeColor="accent3" w:themeTint="BF"/>
        <w:right w:val="single" w:sz="8" w:space="0" w:color="A3D9D0" w:themeColor="accent3" w:themeTint="BF"/>
        <w:insideH w:val="single" w:sz="8" w:space="0" w:color="A3D9D0" w:themeColor="accent3" w:themeTint="BF"/>
        <w:insideV w:val="single" w:sz="8" w:space="0" w:color="A3D9D0" w:themeColor="accent3" w:themeTint="BF"/>
      </w:tblBorders>
    </w:tblPr>
    <w:tcPr>
      <w:shd w:val="clear" w:color="auto" w:fill="E0F2EF" w:themeFill="accent3" w:themeFillTint="3F"/>
    </w:tcPr>
    <w:tblStylePr w:type="firstRow">
      <w:rPr>
        <w:b/>
        <w:bCs/>
      </w:rPr>
    </w:tblStylePr>
    <w:tblStylePr w:type="lastRow">
      <w:rPr>
        <w:b/>
        <w:bCs/>
      </w:rPr>
      <w:tblPr/>
      <w:tcPr>
        <w:tcBorders>
          <w:top w:val="single" w:sz="18" w:space="0" w:color="A3D9D0" w:themeColor="accent3" w:themeTint="BF"/>
        </w:tcBorders>
      </w:tcPr>
    </w:tblStylePr>
    <w:tblStylePr w:type="firstCol">
      <w:rPr>
        <w:b/>
        <w:bCs/>
      </w:rPr>
    </w:tblStylePr>
    <w:tblStylePr w:type="lastCol">
      <w:rPr>
        <w:b/>
        <w:bCs/>
      </w:rPr>
    </w:tblStylePr>
    <w:tblStylePr w:type="band1Vert">
      <w:tblPr/>
      <w:tcPr>
        <w:shd w:val="clear" w:color="auto" w:fill="C2E6E0" w:themeFill="accent3" w:themeFillTint="7F"/>
      </w:tcPr>
    </w:tblStylePr>
    <w:tblStylePr w:type="band1Horz">
      <w:tblPr/>
      <w:tcPr>
        <w:shd w:val="clear" w:color="auto" w:fill="C2E6E0" w:themeFill="accent3" w:themeFillTint="7F"/>
      </w:tcPr>
    </w:tblStylePr>
  </w:style>
  <w:style w:type="table" w:styleId="MediumGrid1-Accent4">
    <w:name w:val="Medium Grid 1 Accent 4"/>
    <w:basedOn w:val="TableNormal"/>
    <w:uiPriority w:val="67"/>
    <w:semiHidden/>
    <w:unhideWhenUsed/>
    <w:rsid w:val="00572222"/>
    <w:pPr>
      <w:spacing w:after="0" w:line="240" w:lineRule="auto"/>
    </w:pPr>
    <w:tblPr>
      <w:tblStyleRowBandSize w:val="1"/>
      <w:tblStyleColBandSize w:val="1"/>
      <w:tblBorders>
        <w:top w:val="single" w:sz="8" w:space="0" w:color="6D6868" w:themeColor="accent4" w:themeTint="BF"/>
        <w:left w:val="single" w:sz="8" w:space="0" w:color="6D6868" w:themeColor="accent4" w:themeTint="BF"/>
        <w:bottom w:val="single" w:sz="8" w:space="0" w:color="6D6868" w:themeColor="accent4" w:themeTint="BF"/>
        <w:right w:val="single" w:sz="8" w:space="0" w:color="6D6868" w:themeColor="accent4" w:themeTint="BF"/>
        <w:insideH w:val="single" w:sz="8" w:space="0" w:color="6D6868" w:themeColor="accent4" w:themeTint="BF"/>
        <w:insideV w:val="single" w:sz="8" w:space="0" w:color="6D6868" w:themeColor="accent4" w:themeTint="BF"/>
      </w:tblBorders>
    </w:tblPr>
    <w:tcPr>
      <w:shd w:val="clear" w:color="auto" w:fill="CFCCCC" w:themeFill="accent4" w:themeFillTint="3F"/>
    </w:tcPr>
    <w:tblStylePr w:type="firstRow">
      <w:rPr>
        <w:b/>
        <w:bCs/>
      </w:rPr>
    </w:tblStylePr>
    <w:tblStylePr w:type="lastRow">
      <w:rPr>
        <w:b/>
        <w:bCs/>
      </w:rPr>
      <w:tblPr/>
      <w:tcPr>
        <w:tcBorders>
          <w:top w:val="single" w:sz="18" w:space="0" w:color="6D6868" w:themeColor="accent4" w:themeTint="BF"/>
        </w:tcBorders>
      </w:tcPr>
    </w:tblStylePr>
    <w:tblStylePr w:type="firstCol">
      <w:rPr>
        <w:b/>
        <w:bCs/>
      </w:rPr>
    </w:tblStylePr>
    <w:tblStylePr w:type="lastCol">
      <w:rPr>
        <w:b/>
        <w:bCs/>
      </w:rPr>
    </w:tblStylePr>
    <w:tblStylePr w:type="band1Vert">
      <w:tblPr/>
      <w:tcPr>
        <w:shd w:val="clear" w:color="auto" w:fill="9F9999" w:themeFill="accent4" w:themeFillTint="7F"/>
      </w:tcPr>
    </w:tblStylePr>
    <w:tblStylePr w:type="band1Horz">
      <w:tblPr/>
      <w:tcPr>
        <w:shd w:val="clear" w:color="auto" w:fill="9F9999" w:themeFill="accent4" w:themeFillTint="7F"/>
      </w:tcPr>
    </w:tblStylePr>
  </w:style>
  <w:style w:type="table" w:styleId="MediumGrid1-Accent5">
    <w:name w:val="Medium Grid 1 Accent 5"/>
    <w:basedOn w:val="TableNormal"/>
    <w:uiPriority w:val="67"/>
    <w:semiHidden/>
    <w:unhideWhenUsed/>
    <w:rsid w:val="00572222"/>
    <w:pPr>
      <w:spacing w:after="0" w:line="240" w:lineRule="auto"/>
    </w:pPr>
    <w:tblPr>
      <w:tblStyleRowBandSize w:val="1"/>
      <w:tblStyleColBandSize w:val="1"/>
      <w:tblBorders>
        <w:top w:val="single" w:sz="8" w:space="0" w:color="FFFFFF" w:themeColor="accent5" w:themeTint="BF"/>
        <w:left w:val="single" w:sz="8" w:space="0" w:color="FFFFFF" w:themeColor="accent5" w:themeTint="BF"/>
        <w:bottom w:val="single" w:sz="8" w:space="0" w:color="FFFFFF" w:themeColor="accent5" w:themeTint="BF"/>
        <w:right w:val="single" w:sz="8" w:space="0" w:color="FFFFFF" w:themeColor="accent5" w:themeTint="BF"/>
        <w:insideH w:val="single" w:sz="8" w:space="0" w:color="FFFFFF" w:themeColor="accent5" w:themeTint="BF"/>
        <w:insideV w:val="single" w:sz="8" w:space="0" w:color="FFFFFF" w:themeColor="accent5" w:themeTint="BF"/>
      </w:tblBorders>
    </w:tblPr>
    <w:tcPr>
      <w:shd w:val="clear" w:color="auto" w:fill="FFFFFF" w:themeFill="accent5" w:themeFillTint="3F"/>
    </w:tcPr>
    <w:tblStylePr w:type="firstRow">
      <w:rPr>
        <w:b/>
        <w:bCs/>
      </w:rPr>
    </w:tblStylePr>
    <w:tblStylePr w:type="lastRow">
      <w:rPr>
        <w:b/>
        <w:bCs/>
      </w:rPr>
      <w:tblPr/>
      <w:tcPr>
        <w:tcBorders>
          <w:top w:val="single" w:sz="18" w:space="0" w:color="FFFFFF" w:themeColor="accent5" w:themeTint="BF"/>
        </w:tcBorders>
      </w:tcPr>
    </w:tblStylePr>
    <w:tblStylePr w:type="firstCol">
      <w:rPr>
        <w:b/>
        <w:bCs/>
      </w:rPr>
    </w:tblStylePr>
    <w:tblStylePr w:type="lastCol">
      <w:rPr>
        <w:b/>
        <w:bCs/>
      </w:rPr>
    </w:tblStylePr>
    <w:tblStylePr w:type="band1Vert">
      <w:tblPr/>
      <w:tcPr>
        <w:shd w:val="clear" w:color="auto" w:fill="FFFFFF" w:themeFill="accent5" w:themeFillTint="7F"/>
      </w:tcPr>
    </w:tblStylePr>
    <w:tblStylePr w:type="band1Horz">
      <w:tblPr/>
      <w:tcPr>
        <w:shd w:val="clear" w:color="auto" w:fill="FFFFFF" w:themeFill="accent5" w:themeFillTint="7F"/>
      </w:tcPr>
    </w:tblStylePr>
  </w:style>
  <w:style w:type="table" w:styleId="MediumGrid1-Accent6">
    <w:name w:val="Medium Grid 1 Accent 6"/>
    <w:basedOn w:val="TableNormal"/>
    <w:uiPriority w:val="67"/>
    <w:semiHidden/>
    <w:unhideWhenUsed/>
    <w:rsid w:val="00572222"/>
    <w:pPr>
      <w:spacing w:after="0" w:line="240" w:lineRule="auto"/>
    </w:pPr>
    <w:tblPr>
      <w:tblStyleRowBandSize w:val="1"/>
      <w:tblStyleColBandSize w:val="1"/>
      <w:tblBorders>
        <w:top w:val="single" w:sz="8" w:space="0" w:color="FFFFFF" w:themeColor="accent6" w:themeTint="BF"/>
        <w:left w:val="single" w:sz="8" w:space="0" w:color="FFFFFF" w:themeColor="accent6" w:themeTint="BF"/>
        <w:bottom w:val="single" w:sz="8" w:space="0" w:color="FFFFFF" w:themeColor="accent6" w:themeTint="BF"/>
        <w:right w:val="single" w:sz="8" w:space="0" w:color="FFFFFF" w:themeColor="accent6" w:themeTint="BF"/>
        <w:insideH w:val="single" w:sz="8" w:space="0" w:color="FFFFFF" w:themeColor="accent6" w:themeTint="BF"/>
        <w:insideV w:val="single" w:sz="8" w:space="0" w:color="FFFFFF" w:themeColor="accent6" w:themeTint="BF"/>
      </w:tblBorders>
    </w:tblPr>
    <w:tcPr>
      <w:shd w:val="clear" w:color="auto" w:fill="FFFFFF" w:themeFill="accent6" w:themeFillTint="3F"/>
    </w:tcPr>
    <w:tblStylePr w:type="firstRow">
      <w:rPr>
        <w:b/>
        <w:bCs/>
      </w:rPr>
    </w:tblStylePr>
    <w:tblStylePr w:type="lastRow">
      <w:rPr>
        <w:b/>
        <w:bCs/>
      </w:rPr>
      <w:tblPr/>
      <w:tcPr>
        <w:tcBorders>
          <w:top w:val="single" w:sz="18" w:space="0" w:color="FFFFFF" w:themeColor="accent6" w:themeTint="BF"/>
        </w:tcBorders>
      </w:tcPr>
    </w:tblStylePr>
    <w:tblStylePr w:type="firstCol">
      <w:rPr>
        <w:b/>
        <w:bCs/>
      </w:rPr>
    </w:tblStylePr>
    <w:tblStylePr w:type="lastCol">
      <w:rPr>
        <w:b/>
        <w:bCs/>
      </w:rPr>
    </w:tblStylePr>
    <w:tblStylePr w:type="band1Vert">
      <w:tblPr/>
      <w:tcPr>
        <w:shd w:val="clear" w:color="auto" w:fill="FFFFFF" w:themeFill="accent6" w:themeFillTint="7F"/>
      </w:tcPr>
    </w:tblStylePr>
    <w:tblStylePr w:type="band1Horz">
      <w:tblPr/>
      <w:tcPr>
        <w:shd w:val="clear" w:color="auto" w:fill="FFFFFF" w:themeFill="accent6" w:themeFillTint="7F"/>
      </w:tcPr>
    </w:tblStylePr>
  </w:style>
  <w:style w:type="table" w:styleId="MediumGrid2">
    <w:name w:val="Medium Grid 2"/>
    <w:basedOn w:val="TableNormal"/>
    <w:uiPriority w:val="68"/>
    <w:semiHidden/>
    <w:unhideWhenUsed/>
    <w:rsid w:val="005722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5722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1919" w:themeColor="accent1"/>
        <w:left w:val="single" w:sz="8" w:space="0" w:color="4B1919" w:themeColor="accent1"/>
        <w:bottom w:val="single" w:sz="8" w:space="0" w:color="4B1919" w:themeColor="accent1"/>
        <w:right w:val="single" w:sz="8" w:space="0" w:color="4B1919" w:themeColor="accent1"/>
        <w:insideH w:val="single" w:sz="8" w:space="0" w:color="4B1919" w:themeColor="accent1"/>
        <w:insideV w:val="single" w:sz="8" w:space="0" w:color="4B1919" w:themeColor="accent1"/>
      </w:tblBorders>
    </w:tblPr>
    <w:tcPr>
      <w:shd w:val="clear" w:color="auto" w:fill="E5B3B3" w:themeFill="accent1" w:themeFillTint="3F"/>
    </w:tcPr>
    <w:tblStylePr w:type="firstRow">
      <w:rPr>
        <w:b/>
        <w:bCs/>
        <w:color w:val="000000" w:themeColor="text1"/>
      </w:rPr>
      <w:tblPr/>
      <w:tcPr>
        <w:shd w:val="clear" w:color="auto" w:fill="F5E0E0"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C1C1" w:themeFill="accent1" w:themeFillTint="33"/>
      </w:tcPr>
    </w:tblStylePr>
    <w:tblStylePr w:type="band1Vert">
      <w:tblPr/>
      <w:tcPr>
        <w:shd w:val="clear" w:color="auto" w:fill="CC6565" w:themeFill="accent1" w:themeFillTint="7F"/>
      </w:tcPr>
    </w:tblStylePr>
    <w:tblStylePr w:type="band1Horz">
      <w:tblPr/>
      <w:tcPr>
        <w:tcBorders>
          <w:insideH w:val="single" w:sz="6" w:space="0" w:color="4B1919" w:themeColor="accent1"/>
          <w:insideV w:val="single" w:sz="6" w:space="0" w:color="4B1919" w:themeColor="accent1"/>
        </w:tcBorders>
        <w:shd w:val="clear" w:color="auto" w:fill="CC6565"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5722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D966" w:themeColor="accent2"/>
        <w:left w:val="single" w:sz="8" w:space="0" w:color="FFD966" w:themeColor="accent2"/>
        <w:bottom w:val="single" w:sz="8" w:space="0" w:color="FFD966" w:themeColor="accent2"/>
        <w:right w:val="single" w:sz="8" w:space="0" w:color="FFD966" w:themeColor="accent2"/>
        <w:insideH w:val="single" w:sz="8" w:space="0" w:color="FFD966" w:themeColor="accent2"/>
        <w:insideV w:val="single" w:sz="8" w:space="0" w:color="FFD966" w:themeColor="accent2"/>
      </w:tblBorders>
    </w:tblPr>
    <w:tcPr>
      <w:shd w:val="clear" w:color="auto" w:fill="FFF5D9" w:themeFill="accent2" w:themeFillTint="3F"/>
    </w:tcPr>
    <w:tblStylePr w:type="firstRow">
      <w:rPr>
        <w:b/>
        <w:bCs/>
        <w:color w:val="000000" w:themeColor="text1"/>
      </w:rPr>
      <w:tblPr/>
      <w:tcPr>
        <w:shd w:val="clear" w:color="auto" w:fill="FFFBF0"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7E0" w:themeFill="accent2" w:themeFillTint="33"/>
      </w:tcPr>
    </w:tblStylePr>
    <w:tblStylePr w:type="band1Vert">
      <w:tblPr/>
      <w:tcPr>
        <w:shd w:val="clear" w:color="auto" w:fill="FFEBB2" w:themeFill="accent2" w:themeFillTint="7F"/>
      </w:tcPr>
    </w:tblStylePr>
    <w:tblStylePr w:type="band1Horz">
      <w:tblPr/>
      <w:tcPr>
        <w:tcBorders>
          <w:insideH w:val="single" w:sz="6" w:space="0" w:color="FFD966" w:themeColor="accent2"/>
          <w:insideV w:val="single" w:sz="6" w:space="0" w:color="FFD966" w:themeColor="accent2"/>
        </w:tcBorders>
        <w:shd w:val="clear" w:color="auto" w:fill="FFEBB2"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5722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5CDC1" w:themeColor="accent3"/>
        <w:left w:val="single" w:sz="8" w:space="0" w:color="85CDC1" w:themeColor="accent3"/>
        <w:bottom w:val="single" w:sz="8" w:space="0" w:color="85CDC1" w:themeColor="accent3"/>
        <w:right w:val="single" w:sz="8" w:space="0" w:color="85CDC1" w:themeColor="accent3"/>
        <w:insideH w:val="single" w:sz="8" w:space="0" w:color="85CDC1" w:themeColor="accent3"/>
        <w:insideV w:val="single" w:sz="8" w:space="0" w:color="85CDC1" w:themeColor="accent3"/>
      </w:tblBorders>
    </w:tblPr>
    <w:tcPr>
      <w:shd w:val="clear" w:color="auto" w:fill="E0F2EF" w:themeFill="accent3" w:themeFillTint="3F"/>
    </w:tcPr>
    <w:tblStylePr w:type="firstRow">
      <w:rPr>
        <w:b/>
        <w:bCs/>
        <w:color w:val="000000" w:themeColor="text1"/>
      </w:rPr>
      <w:tblPr/>
      <w:tcPr>
        <w:shd w:val="clear" w:color="auto" w:fill="F2FAF8"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6F5F2" w:themeFill="accent3" w:themeFillTint="33"/>
      </w:tcPr>
    </w:tblStylePr>
    <w:tblStylePr w:type="band1Vert">
      <w:tblPr/>
      <w:tcPr>
        <w:shd w:val="clear" w:color="auto" w:fill="C2E6E0" w:themeFill="accent3" w:themeFillTint="7F"/>
      </w:tcPr>
    </w:tblStylePr>
    <w:tblStylePr w:type="band1Horz">
      <w:tblPr/>
      <w:tcPr>
        <w:tcBorders>
          <w:insideH w:val="single" w:sz="6" w:space="0" w:color="85CDC1" w:themeColor="accent3"/>
          <w:insideV w:val="single" w:sz="6" w:space="0" w:color="85CDC1" w:themeColor="accent3"/>
        </w:tcBorders>
        <w:shd w:val="clear" w:color="auto" w:fill="C2E6E0"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5722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3B3838" w:themeColor="accent4"/>
        <w:left w:val="single" w:sz="8" w:space="0" w:color="3B3838" w:themeColor="accent4"/>
        <w:bottom w:val="single" w:sz="8" w:space="0" w:color="3B3838" w:themeColor="accent4"/>
        <w:right w:val="single" w:sz="8" w:space="0" w:color="3B3838" w:themeColor="accent4"/>
        <w:insideH w:val="single" w:sz="8" w:space="0" w:color="3B3838" w:themeColor="accent4"/>
        <w:insideV w:val="single" w:sz="8" w:space="0" w:color="3B3838" w:themeColor="accent4"/>
      </w:tblBorders>
    </w:tblPr>
    <w:tcPr>
      <w:shd w:val="clear" w:color="auto" w:fill="CFCCCC" w:themeFill="accent4" w:themeFillTint="3F"/>
    </w:tcPr>
    <w:tblStylePr w:type="firstRow">
      <w:rPr>
        <w:b/>
        <w:bCs/>
        <w:color w:val="000000" w:themeColor="text1"/>
      </w:rPr>
      <w:tblPr/>
      <w:tcPr>
        <w:shd w:val="clear" w:color="auto" w:fill="ECEBEB"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8D6D6" w:themeFill="accent4" w:themeFillTint="33"/>
      </w:tcPr>
    </w:tblStylePr>
    <w:tblStylePr w:type="band1Vert">
      <w:tblPr/>
      <w:tcPr>
        <w:shd w:val="clear" w:color="auto" w:fill="9F9999" w:themeFill="accent4" w:themeFillTint="7F"/>
      </w:tcPr>
    </w:tblStylePr>
    <w:tblStylePr w:type="band1Horz">
      <w:tblPr/>
      <w:tcPr>
        <w:tcBorders>
          <w:insideH w:val="single" w:sz="6" w:space="0" w:color="3B3838" w:themeColor="accent4"/>
          <w:insideV w:val="single" w:sz="6" w:space="0" w:color="3B3838" w:themeColor="accent4"/>
        </w:tcBorders>
        <w:shd w:val="clear" w:color="auto" w:fill="9F9999"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5722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FFFF" w:themeColor="accent5"/>
        <w:left w:val="single" w:sz="8" w:space="0" w:color="FFFFFF" w:themeColor="accent5"/>
        <w:bottom w:val="single" w:sz="8" w:space="0" w:color="FFFFFF" w:themeColor="accent5"/>
        <w:right w:val="single" w:sz="8" w:space="0" w:color="FFFFFF" w:themeColor="accent5"/>
        <w:insideH w:val="single" w:sz="8" w:space="0" w:color="FFFFFF" w:themeColor="accent5"/>
        <w:insideV w:val="single" w:sz="8" w:space="0" w:color="FFFFFF" w:themeColor="accent5"/>
      </w:tblBorders>
    </w:tblPr>
    <w:tcPr>
      <w:shd w:val="clear" w:color="auto" w:fill="FFFFFF" w:themeFill="accent5" w:themeFillTint="3F"/>
    </w:tcPr>
    <w:tblStylePr w:type="firstRow">
      <w:rPr>
        <w:b/>
        <w:bCs/>
        <w:color w:val="000000" w:themeColor="text1"/>
      </w:rPr>
      <w:tblPr/>
      <w:tcPr>
        <w:shd w:val="clear" w:color="auto" w:fill="FFFFFF"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FFF" w:themeFill="accent5" w:themeFillTint="33"/>
      </w:tcPr>
    </w:tblStylePr>
    <w:tblStylePr w:type="band1Vert">
      <w:tblPr/>
      <w:tcPr>
        <w:shd w:val="clear" w:color="auto" w:fill="FFFFFF" w:themeFill="accent5" w:themeFillTint="7F"/>
      </w:tcPr>
    </w:tblStylePr>
    <w:tblStylePr w:type="band1Horz">
      <w:tblPr/>
      <w:tcPr>
        <w:tcBorders>
          <w:insideH w:val="single" w:sz="6" w:space="0" w:color="FFFFFF" w:themeColor="accent5"/>
          <w:insideV w:val="single" w:sz="6" w:space="0" w:color="FFFFFF" w:themeColor="accent5"/>
        </w:tcBorders>
        <w:shd w:val="clear" w:color="auto" w:fill="FFFFFF"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5722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FFFF" w:themeColor="accent6"/>
        <w:left w:val="single" w:sz="8" w:space="0" w:color="FFFFFF" w:themeColor="accent6"/>
        <w:bottom w:val="single" w:sz="8" w:space="0" w:color="FFFFFF" w:themeColor="accent6"/>
        <w:right w:val="single" w:sz="8" w:space="0" w:color="FFFFFF" w:themeColor="accent6"/>
        <w:insideH w:val="single" w:sz="8" w:space="0" w:color="FFFFFF" w:themeColor="accent6"/>
        <w:insideV w:val="single" w:sz="8" w:space="0" w:color="FFFFFF" w:themeColor="accent6"/>
      </w:tblBorders>
    </w:tblPr>
    <w:tcPr>
      <w:shd w:val="clear" w:color="auto" w:fill="FFFFFF" w:themeFill="accent6" w:themeFillTint="3F"/>
    </w:tcPr>
    <w:tblStylePr w:type="firstRow">
      <w:rPr>
        <w:b/>
        <w:bCs/>
        <w:color w:val="000000" w:themeColor="text1"/>
      </w:rPr>
      <w:tblPr/>
      <w:tcPr>
        <w:shd w:val="clear" w:color="auto" w:fill="FFFFFF"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FFF" w:themeFill="accent6" w:themeFillTint="33"/>
      </w:tcPr>
    </w:tblStylePr>
    <w:tblStylePr w:type="band1Vert">
      <w:tblPr/>
      <w:tcPr>
        <w:shd w:val="clear" w:color="auto" w:fill="FFFFFF" w:themeFill="accent6" w:themeFillTint="7F"/>
      </w:tcPr>
    </w:tblStylePr>
    <w:tblStylePr w:type="band1Horz">
      <w:tblPr/>
      <w:tcPr>
        <w:tcBorders>
          <w:insideH w:val="single" w:sz="6" w:space="0" w:color="FFFFFF" w:themeColor="accent6"/>
          <w:insideV w:val="single" w:sz="6" w:space="0" w:color="FFFFFF" w:themeColor="accent6"/>
        </w:tcBorders>
        <w:shd w:val="clear" w:color="auto" w:fill="FFFFFF"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57222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57222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5B3B3"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1919"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1919"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1919"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1919"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C6565"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C6565" w:themeFill="accent1" w:themeFillTint="7F"/>
      </w:tcPr>
    </w:tblStylePr>
  </w:style>
  <w:style w:type="table" w:styleId="MediumGrid3-Accent2">
    <w:name w:val="Medium Grid 3 Accent 2"/>
    <w:basedOn w:val="TableNormal"/>
    <w:uiPriority w:val="69"/>
    <w:semiHidden/>
    <w:unhideWhenUsed/>
    <w:rsid w:val="0057222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F5D9"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D966"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D966"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D966"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D966"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EBB2"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EBB2" w:themeFill="accent2" w:themeFillTint="7F"/>
      </w:tcPr>
    </w:tblStylePr>
  </w:style>
  <w:style w:type="table" w:styleId="MediumGrid3-Accent3">
    <w:name w:val="Medium Grid 3 Accent 3"/>
    <w:basedOn w:val="TableNormal"/>
    <w:uiPriority w:val="69"/>
    <w:semiHidden/>
    <w:unhideWhenUsed/>
    <w:rsid w:val="0057222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0F2E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5CDC1"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5CDC1"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5CDC1"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5CDC1"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2E6E0"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2E6E0" w:themeFill="accent3" w:themeFillTint="7F"/>
      </w:tcPr>
    </w:tblStylePr>
  </w:style>
  <w:style w:type="table" w:styleId="MediumGrid3-Accent4">
    <w:name w:val="Medium Grid 3 Accent 4"/>
    <w:basedOn w:val="TableNormal"/>
    <w:uiPriority w:val="69"/>
    <w:semiHidden/>
    <w:unhideWhenUsed/>
    <w:rsid w:val="0057222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FCCCC"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B3838"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B3838"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B3838"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B3838"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F9999"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F9999" w:themeFill="accent4" w:themeFillTint="7F"/>
      </w:tcPr>
    </w:tblStylePr>
  </w:style>
  <w:style w:type="table" w:styleId="MediumGrid3-Accent5">
    <w:name w:val="Medium Grid 3 Accent 5"/>
    <w:basedOn w:val="TableNormal"/>
    <w:uiPriority w:val="69"/>
    <w:semiHidden/>
    <w:unhideWhenUsed/>
    <w:rsid w:val="0057222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FFFF"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FFFF"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FFFF"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FFFF"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FFFF"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FFFF"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FFFF" w:themeFill="accent5" w:themeFillTint="7F"/>
      </w:tcPr>
    </w:tblStylePr>
  </w:style>
  <w:style w:type="table" w:styleId="MediumGrid3-Accent6">
    <w:name w:val="Medium Grid 3 Accent 6"/>
    <w:basedOn w:val="TableNormal"/>
    <w:uiPriority w:val="69"/>
    <w:semiHidden/>
    <w:unhideWhenUsed/>
    <w:rsid w:val="0057222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FFFF"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FFFF"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FFFF"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FFFF"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FFFF"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FFFF"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FFFF" w:themeFill="accent6" w:themeFillTint="7F"/>
      </w:tcPr>
    </w:tblStylePr>
  </w:style>
  <w:style w:type="table" w:styleId="MediumList1">
    <w:name w:val="Medium List 1"/>
    <w:basedOn w:val="TableNormal"/>
    <w:uiPriority w:val="65"/>
    <w:semiHidden/>
    <w:unhideWhenUsed/>
    <w:rsid w:val="00572222"/>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000000"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572222"/>
    <w:pPr>
      <w:spacing w:after="0" w:line="240" w:lineRule="auto"/>
    </w:pPr>
    <w:rPr>
      <w:color w:val="000000" w:themeColor="text1"/>
    </w:rPr>
    <w:tblPr>
      <w:tblStyleRowBandSize w:val="1"/>
      <w:tblStyleColBandSize w:val="1"/>
      <w:tblBorders>
        <w:top w:val="single" w:sz="8" w:space="0" w:color="4B1919" w:themeColor="accent1"/>
        <w:bottom w:val="single" w:sz="8" w:space="0" w:color="4B1919" w:themeColor="accent1"/>
      </w:tblBorders>
    </w:tblPr>
    <w:tblStylePr w:type="firstRow">
      <w:rPr>
        <w:rFonts w:asciiTheme="majorHAnsi" w:eastAsiaTheme="majorEastAsia" w:hAnsiTheme="majorHAnsi" w:cstheme="majorBidi"/>
      </w:rPr>
      <w:tblPr/>
      <w:tcPr>
        <w:tcBorders>
          <w:top w:val="nil"/>
          <w:bottom w:val="single" w:sz="8" w:space="0" w:color="4B1919" w:themeColor="accent1"/>
        </w:tcBorders>
      </w:tcPr>
    </w:tblStylePr>
    <w:tblStylePr w:type="lastRow">
      <w:rPr>
        <w:b/>
        <w:bCs/>
        <w:color w:val="000000" w:themeColor="text2"/>
      </w:rPr>
      <w:tblPr/>
      <w:tcPr>
        <w:tcBorders>
          <w:top w:val="single" w:sz="8" w:space="0" w:color="4B1919" w:themeColor="accent1"/>
          <w:bottom w:val="single" w:sz="8" w:space="0" w:color="4B1919" w:themeColor="accent1"/>
        </w:tcBorders>
      </w:tcPr>
    </w:tblStylePr>
    <w:tblStylePr w:type="firstCol">
      <w:rPr>
        <w:b/>
        <w:bCs/>
      </w:rPr>
    </w:tblStylePr>
    <w:tblStylePr w:type="lastCol">
      <w:rPr>
        <w:b/>
        <w:bCs/>
      </w:rPr>
      <w:tblPr/>
      <w:tcPr>
        <w:tcBorders>
          <w:top w:val="single" w:sz="8" w:space="0" w:color="4B1919" w:themeColor="accent1"/>
          <w:bottom w:val="single" w:sz="8" w:space="0" w:color="4B1919" w:themeColor="accent1"/>
        </w:tcBorders>
      </w:tcPr>
    </w:tblStylePr>
    <w:tblStylePr w:type="band1Vert">
      <w:tblPr/>
      <w:tcPr>
        <w:shd w:val="clear" w:color="auto" w:fill="E5B3B3" w:themeFill="accent1" w:themeFillTint="3F"/>
      </w:tcPr>
    </w:tblStylePr>
    <w:tblStylePr w:type="band1Horz">
      <w:tblPr/>
      <w:tcPr>
        <w:shd w:val="clear" w:color="auto" w:fill="E5B3B3" w:themeFill="accent1" w:themeFillTint="3F"/>
      </w:tcPr>
    </w:tblStylePr>
  </w:style>
  <w:style w:type="table" w:styleId="MediumList1-Accent2">
    <w:name w:val="Medium List 1 Accent 2"/>
    <w:basedOn w:val="TableNormal"/>
    <w:uiPriority w:val="65"/>
    <w:semiHidden/>
    <w:unhideWhenUsed/>
    <w:rsid w:val="00572222"/>
    <w:pPr>
      <w:spacing w:after="0" w:line="240" w:lineRule="auto"/>
    </w:pPr>
    <w:rPr>
      <w:color w:val="000000" w:themeColor="text1"/>
    </w:rPr>
    <w:tblPr>
      <w:tblStyleRowBandSize w:val="1"/>
      <w:tblStyleColBandSize w:val="1"/>
      <w:tblBorders>
        <w:top w:val="single" w:sz="8" w:space="0" w:color="FFD966" w:themeColor="accent2"/>
        <w:bottom w:val="single" w:sz="8" w:space="0" w:color="FFD966" w:themeColor="accent2"/>
      </w:tblBorders>
    </w:tblPr>
    <w:tblStylePr w:type="firstRow">
      <w:rPr>
        <w:rFonts w:asciiTheme="majorHAnsi" w:eastAsiaTheme="majorEastAsia" w:hAnsiTheme="majorHAnsi" w:cstheme="majorBidi"/>
      </w:rPr>
      <w:tblPr/>
      <w:tcPr>
        <w:tcBorders>
          <w:top w:val="nil"/>
          <w:bottom w:val="single" w:sz="8" w:space="0" w:color="FFD966" w:themeColor="accent2"/>
        </w:tcBorders>
      </w:tcPr>
    </w:tblStylePr>
    <w:tblStylePr w:type="lastRow">
      <w:rPr>
        <w:b/>
        <w:bCs/>
        <w:color w:val="000000" w:themeColor="text2"/>
      </w:rPr>
      <w:tblPr/>
      <w:tcPr>
        <w:tcBorders>
          <w:top w:val="single" w:sz="8" w:space="0" w:color="FFD966" w:themeColor="accent2"/>
          <w:bottom w:val="single" w:sz="8" w:space="0" w:color="FFD966" w:themeColor="accent2"/>
        </w:tcBorders>
      </w:tcPr>
    </w:tblStylePr>
    <w:tblStylePr w:type="firstCol">
      <w:rPr>
        <w:b/>
        <w:bCs/>
      </w:rPr>
    </w:tblStylePr>
    <w:tblStylePr w:type="lastCol">
      <w:rPr>
        <w:b/>
        <w:bCs/>
      </w:rPr>
      <w:tblPr/>
      <w:tcPr>
        <w:tcBorders>
          <w:top w:val="single" w:sz="8" w:space="0" w:color="FFD966" w:themeColor="accent2"/>
          <w:bottom w:val="single" w:sz="8" w:space="0" w:color="FFD966" w:themeColor="accent2"/>
        </w:tcBorders>
      </w:tcPr>
    </w:tblStylePr>
    <w:tblStylePr w:type="band1Vert">
      <w:tblPr/>
      <w:tcPr>
        <w:shd w:val="clear" w:color="auto" w:fill="FFF5D9" w:themeFill="accent2" w:themeFillTint="3F"/>
      </w:tcPr>
    </w:tblStylePr>
    <w:tblStylePr w:type="band1Horz">
      <w:tblPr/>
      <w:tcPr>
        <w:shd w:val="clear" w:color="auto" w:fill="FFF5D9" w:themeFill="accent2" w:themeFillTint="3F"/>
      </w:tcPr>
    </w:tblStylePr>
  </w:style>
  <w:style w:type="table" w:styleId="MediumList1-Accent3">
    <w:name w:val="Medium List 1 Accent 3"/>
    <w:basedOn w:val="TableNormal"/>
    <w:uiPriority w:val="65"/>
    <w:semiHidden/>
    <w:unhideWhenUsed/>
    <w:rsid w:val="00572222"/>
    <w:pPr>
      <w:spacing w:after="0" w:line="240" w:lineRule="auto"/>
    </w:pPr>
    <w:rPr>
      <w:color w:val="000000" w:themeColor="text1"/>
    </w:rPr>
    <w:tblPr>
      <w:tblStyleRowBandSize w:val="1"/>
      <w:tblStyleColBandSize w:val="1"/>
      <w:tblBorders>
        <w:top w:val="single" w:sz="8" w:space="0" w:color="85CDC1" w:themeColor="accent3"/>
        <w:bottom w:val="single" w:sz="8" w:space="0" w:color="85CDC1" w:themeColor="accent3"/>
      </w:tblBorders>
    </w:tblPr>
    <w:tblStylePr w:type="firstRow">
      <w:rPr>
        <w:rFonts w:asciiTheme="majorHAnsi" w:eastAsiaTheme="majorEastAsia" w:hAnsiTheme="majorHAnsi" w:cstheme="majorBidi"/>
      </w:rPr>
      <w:tblPr/>
      <w:tcPr>
        <w:tcBorders>
          <w:top w:val="nil"/>
          <w:bottom w:val="single" w:sz="8" w:space="0" w:color="85CDC1" w:themeColor="accent3"/>
        </w:tcBorders>
      </w:tcPr>
    </w:tblStylePr>
    <w:tblStylePr w:type="lastRow">
      <w:rPr>
        <w:b/>
        <w:bCs/>
        <w:color w:val="000000" w:themeColor="text2"/>
      </w:rPr>
      <w:tblPr/>
      <w:tcPr>
        <w:tcBorders>
          <w:top w:val="single" w:sz="8" w:space="0" w:color="85CDC1" w:themeColor="accent3"/>
          <w:bottom w:val="single" w:sz="8" w:space="0" w:color="85CDC1" w:themeColor="accent3"/>
        </w:tcBorders>
      </w:tcPr>
    </w:tblStylePr>
    <w:tblStylePr w:type="firstCol">
      <w:rPr>
        <w:b/>
        <w:bCs/>
      </w:rPr>
    </w:tblStylePr>
    <w:tblStylePr w:type="lastCol">
      <w:rPr>
        <w:b/>
        <w:bCs/>
      </w:rPr>
      <w:tblPr/>
      <w:tcPr>
        <w:tcBorders>
          <w:top w:val="single" w:sz="8" w:space="0" w:color="85CDC1" w:themeColor="accent3"/>
          <w:bottom w:val="single" w:sz="8" w:space="0" w:color="85CDC1" w:themeColor="accent3"/>
        </w:tcBorders>
      </w:tcPr>
    </w:tblStylePr>
    <w:tblStylePr w:type="band1Vert">
      <w:tblPr/>
      <w:tcPr>
        <w:shd w:val="clear" w:color="auto" w:fill="E0F2EF" w:themeFill="accent3" w:themeFillTint="3F"/>
      </w:tcPr>
    </w:tblStylePr>
    <w:tblStylePr w:type="band1Horz">
      <w:tblPr/>
      <w:tcPr>
        <w:shd w:val="clear" w:color="auto" w:fill="E0F2EF" w:themeFill="accent3" w:themeFillTint="3F"/>
      </w:tcPr>
    </w:tblStylePr>
  </w:style>
  <w:style w:type="table" w:styleId="MediumList1-Accent4">
    <w:name w:val="Medium List 1 Accent 4"/>
    <w:basedOn w:val="TableNormal"/>
    <w:uiPriority w:val="65"/>
    <w:semiHidden/>
    <w:unhideWhenUsed/>
    <w:rsid w:val="00572222"/>
    <w:pPr>
      <w:spacing w:after="0" w:line="240" w:lineRule="auto"/>
    </w:pPr>
    <w:rPr>
      <w:color w:val="000000" w:themeColor="text1"/>
    </w:rPr>
    <w:tblPr>
      <w:tblStyleRowBandSize w:val="1"/>
      <w:tblStyleColBandSize w:val="1"/>
      <w:tblBorders>
        <w:top w:val="single" w:sz="8" w:space="0" w:color="3B3838" w:themeColor="accent4"/>
        <w:bottom w:val="single" w:sz="8" w:space="0" w:color="3B3838" w:themeColor="accent4"/>
      </w:tblBorders>
    </w:tblPr>
    <w:tblStylePr w:type="firstRow">
      <w:rPr>
        <w:rFonts w:asciiTheme="majorHAnsi" w:eastAsiaTheme="majorEastAsia" w:hAnsiTheme="majorHAnsi" w:cstheme="majorBidi"/>
      </w:rPr>
      <w:tblPr/>
      <w:tcPr>
        <w:tcBorders>
          <w:top w:val="nil"/>
          <w:bottom w:val="single" w:sz="8" w:space="0" w:color="3B3838" w:themeColor="accent4"/>
        </w:tcBorders>
      </w:tcPr>
    </w:tblStylePr>
    <w:tblStylePr w:type="lastRow">
      <w:rPr>
        <w:b/>
        <w:bCs/>
        <w:color w:val="000000" w:themeColor="text2"/>
      </w:rPr>
      <w:tblPr/>
      <w:tcPr>
        <w:tcBorders>
          <w:top w:val="single" w:sz="8" w:space="0" w:color="3B3838" w:themeColor="accent4"/>
          <w:bottom w:val="single" w:sz="8" w:space="0" w:color="3B3838" w:themeColor="accent4"/>
        </w:tcBorders>
      </w:tcPr>
    </w:tblStylePr>
    <w:tblStylePr w:type="firstCol">
      <w:rPr>
        <w:b/>
        <w:bCs/>
      </w:rPr>
    </w:tblStylePr>
    <w:tblStylePr w:type="lastCol">
      <w:rPr>
        <w:b/>
        <w:bCs/>
      </w:rPr>
      <w:tblPr/>
      <w:tcPr>
        <w:tcBorders>
          <w:top w:val="single" w:sz="8" w:space="0" w:color="3B3838" w:themeColor="accent4"/>
          <w:bottom w:val="single" w:sz="8" w:space="0" w:color="3B3838" w:themeColor="accent4"/>
        </w:tcBorders>
      </w:tcPr>
    </w:tblStylePr>
    <w:tblStylePr w:type="band1Vert">
      <w:tblPr/>
      <w:tcPr>
        <w:shd w:val="clear" w:color="auto" w:fill="CFCCCC" w:themeFill="accent4" w:themeFillTint="3F"/>
      </w:tcPr>
    </w:tblStylePr>
    <w:tblStylePr w:type="band1Horz">
      <w:tblPr/>
      <w:tcPr>
        <w:shd w:val="clear" w:color="auto" w:fill="CFCCCC" w:themeFill="accent4" w:themeFillTint="3F"/>
      </w:tcPr>
    </w:tblStylePr>
  </w:style>
  <w:style w:type="table" w:styleId="MediumList1-Accent5">
    <w:name w:val="Medium List 1 Accent 5"/>
    <w:basedOn w:val="TableNormal"/>
    <w:uiPriority w:val="65"/>
    <w:semiHidden/>
    <w:unhideWhenUsed/>
    <w:rsid w:val="00572222"/>
    <w:pPr>
      <w:spacing w:after="0" w:line="240" w:lineRule="auto"/>
    </w:pPr>
    <w:rPr>
      <w:color w:val="000000" w:themeColor="text1"/>
    </w:rPr>
    <w:tblPr>
      <w:tblStyleRowBandSize w:val="1"/>
      <w:tblStyleColBandSize w:val="1"/>
      <w:tblBorders>
        <w:top w:val="single" w:sz="8" w:space="0" w:color="FFFFFF" w:themeColor="accent5"/>
        <w:bottom w:val="single" w:sz="8" w:space="0" w:color="FFFFFF" w:themeColor="accent5"/>
      </w:tblBorders>
    </w:tblPr>
    <w:tblStylePr w:type="firstRow">
      <w:rPr>
        <w:rFonts w:asciiTheme="majorHAnsi" w:eastAsiaTheme="majorEastAsia" w:hAnsiTheme="majorHAnsi" w:cstheme="majorBidi"/>
      </w:rPr>
      <w:tblPr/>
      <w:tcPr>
        <w:tcBorders>
          <w:top w:val="nil"/>
          <w:bottom w:val="single" w:sz="8" w:space="0" w:color="FFFFFF" w:themeColor="accent5"/>
        </w:tcBorders>
      </w:tcPr>
    </w:tblStylePr>
    <w:tblStylePr w:type="lastRow">
      <w:rPr>
        <w:b/>
        <w:bCs/>
        <w:color w:val="000000" w:themeColor="text2"/>
      </w:rPr>
      <w:tblPr/>
      <w:tcPr>
        <w:tcBorders>
          <w:top w:val="single" w:sz="8" w:space="0" w:color="FFFFFF" w:themeColor="accent5"/>
          <w:bottom w:val="single" w:sz="8" w:space="0" w:color="FFFFFF" w:themeColor="accent5"/>
        </w:tcBorders>
      </w:tcPr>
    </w:tblStylePr>
    <w:tblStylePr w:type="firstCol">
      <w:rPr>
        <w:b/>
        <w:bCs/>
      </w:rPr>
    </w:tblStylePr>
    <w:tblStylePr w:type="lastCol">
      <w:rPr>
        <w:b/>
        <w:bCs/>
      </w:rPr>
      <w:tblPr/>
      <w:tcPr>
        <w:tcBorders>
          <w:top w:val="single" w:sz="8" w:space="0" w:color="FFFFFF" w:themeColor="accent5"/>
          <w:bottom w:val="single" w:sz="8" w:space="0" w:color="FFFFFF" w:themeColor="accent5"/>
        </w:tcBorders>
      </w:tcPr>
    </w:tblStylePr>
    <w:tblStylePr w:type="band1Vert">
      <w:tblPr/>
      <w:tcPr>
        <w:shd w:val="clear" w:color="auto" w:fill="FFFFFF" w:themeFill="accent5" w:themeFillTint="3F"/>
      </w:tcPr>
    </w:tblStylePr>
    <w:tblStylePr w:type="band1Horz">
      <w:tblPr/>
      <w:tcPr>
        <w:shd w:val="clear" w:color="auto" w:fill="FFFFFF" w:themeFill="accent5" w:themeFillTint="3F"/>
      </w:tcPr>
    </w:tblStylePr>
  </w:style>
  <w:style w:type="table" w:styleId="MediumList1-Accent6">
    <w:name w:val="Medium List 1 Accent 6"/>
    <w:basedOn w:val="TableNormal"/>
    <w:uiPriority w:val="65"/>
    <w:semiHidden/>
    <w:unhideWhenUsed/>
    <w:rsid w:val="00572222"/>
    <w:pPr>
      <w:spacing w:after="0" w:line="240" w:lineRule="auto"/>
    </w:pPr>
    <w:rPr>
      <w:color w:val="000000" w:themeColor="text1"/>
    </w:rPr>
    <w:tblPr>
      <w:tblStyleRowBandSize w:val="1"/>
      <w:tblStyleColBandSize w:val="1"/>
      <w:tblBorders>
        <w:top w:val="single" w:sz="8" w:space="0" w:color="FFFFFF" w:themeColor="accent6"/>
        <w:bottom w:val="single" w:sz="8" w:space="0" w:color="FFFFFF" w:themeColor="accent6"/>
      </w:tblBorders>
    </w:tblPr>
    <w:tblStylePr w:type="firstRow">
      <w:rPr>
        <w:rFonts w:asciiTheme="majorHAnsi" w:eastAsiaTheme="majorEastAsia" w:hAnsiTheme="majorHAnsi" w:cstheme="majorBidi"/>
      </w:rPr>
      <w:tblPr/>
      <w:tcPr>
        <w:tcBorders>
          <w:top w:val="nil"/>
          <w:bottom w:val="single" w:sz="8" w:space="0" w:color="FFFFFF" w:themeColor="accent6"/>
        </w:tcBorders>
      </w:tcPr>
    </w:tblStylePr>
    <w:tblStylePr w:type="lastRow">
      <w:rPr>
        <w:b/>
        <w:bCs/>
        <w:color w:val="000000" w:themeColor="text2"/>
      </w:rPr>
      <w:tblPr/>
      <w:tcPr>
        <w:tcBorders>
          <w:top w:val="single" w:sz="8" w:space="0" w:color="FFFFFF" w:themeColor="accent6"/>
          <w:bottom w:val="single" w:sz="8" w:space="0" w:color="FFFFFF" w:themeColor="accent6"/>
        </w:tcBorders>
      </w:tcPr>
    </w:tblStylePr>
    <w:tblStylePr w:type="firstCol">
      <w:rPr>
        <w:b/>
        <w:bCs/>
      </w:rPr>
    </w:tblStylePr>
    <w:tblStylePr w:type="lastCol">
      <w:rPr>
        <w:b/>
        <w:bCs/>
      </w:rPr>
      <w:tblPr/>
      <w:tcPr>
        <w:tcBorders>
          <w:top w:val="single" w:sz="8" w:space="0" w:color="FFFFFF" w:themeColor="accent6"/>
          <w:bottom w:val="single" w:sz="8" w:space="0" w:color="FFFFFF" w:themeColor="accent6"/>
        </w:tcBorders>
      </w:tcPr>
    </w:tblStylePr>
    <w:tblStylePr w:type="band1Vert">
      <w:tblPr/>
      <w:tcPr>
        <w:shd w:val="clear" w:color="auto" w:fill="FFFFFF" w:themeFill="accent6" w:themeFillTint="3F"/>
      </w:tcPr>
    </w:tblStylePr>
    <w:tblStylePr w:type="band1Horz">
      <w:tblPr/>
      <w:tcPr>
        <w:shd w:val="clear" w:color="auto" w:fill="FFFFFF" w:themeFill="accent6" w:themeFillTint="3F"/>
      </w:tcPr>
    </w:tblStylePr>
  </w:style>
  <w:style w:type="table" w:styleId="MediumList2">
    <w:name w:val="Medium List 2"/>
    <w:basedOn w:val="TableNormal"/>
    <w:uiPriority w:val="66"/>
    <w:semiHidden/>
    <w:unhideWhenUsed/>
    <w:rsid w:val="005722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5722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1919" w:themeColor="accent1"/>
        <w:left w:val="single" w:sz="8" w:space="0" w:color="4B1919" w:themeColor="accent1"/>
        <w:bottom w:val="single" w:sz="8" w:space="0" w:color="4B1919" w:themeColor="accent1"/>
        <w:right w:val="single" w:sz="8" w:space="0" w:color="4B1919" w:themeColor="accent1"/>
      </w:tblBorders>
    </w:tblPr>
    <w:tblStylePr w:type="firstRow">
      <w:rPr>
        <w:sz w:val="24"/>
        <w:szCs w:val="24"/>
      </w:rPr>
      <w:tblPr/>
      <w:tcPr>
        <w:tcBorders>
          <w:top w:val="nil"/>
          <w:left w:val="nil"/>
          <w:bottom w:val="single" w:sz="24" w:space="0" w:color="4B1919"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1919" w:themeColor="accent1"/>
          <w:insideH w:val="nil"/>
          <w:insideV w:val="nil"/>
        </w:tcBorders>
        <w:shd w:val="clear" w:color="auto" w:fill="FFFFFF" w:themeFill="background1"/>
      </w:tcPr>
    </w:tblStylePr>
    <w:tblStylePr w:type="lastCol">
      <w:tblPr/>
      <w:tcPr>
        <w:tcBorders>
          <w:top w:val="nil"/>
          <w:left w:val="single" w:sz="8" w:space="0" w:color="4B1919"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5B3B3" w:themeFill="accent1" w:themeFillTint="3F"/>
      </w:tcPr>
    </w:tblStylePr>
    <w:tblStylePr w:type="band1Horz">
      <w:tblPr/>
      <w:tcPr>
        <w:tcBorders>
          <w:top w:val="nil"/>
          <w:bottom w:val="nil"/>
          <w:insideH w:val="nil"/>
          <w:insideV w:val="nil"/>
        </w:tcBorders>
        <w:shd w:val="clear" w:color="auto" w:fill="E5B3B3"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5722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D966" w:themeColor="accent2"/>
        <w:left w:val="single" w:sz="8" w:space="0" w:color="FFD966" w:themeColor="accent2"/>
        <w:bottom w:val="single" w:sz="8" w:space="0" w:color="FFD966" w:themeColor="accent2"/>
        <w:right w:val="single" w:sz="8" w:space="0" w:color="FFD966" w:themeColor="accent2"/>
      </w:tblBorders>
    </w:tblPr>
    <w:tblStylePr w:type="firstRow">
      <w:rPr>
        <w:sz w:val="24"/>
        <w:szCs w:val="24"/>
      </w:rPr>
      <w:tblPr/>
      <w:tcPr>
        <w:tcBorders>
          <w:top w:val="nil"/>
          <w:left w:val="nil"/>
          <w:bottom w:val="single" w:sz="24" w:space="0" w:color="FFD966"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D966" w:themeColor="accent2"/>
          <w:insideH w:val="nil"/>
          <w:insideV w:val="nil"/>
        </w:tcBorders>
        <w:shd w:val="clear" w:color="auto" w:fill="FFFFFF" w:themeFill="background1"/>
      </w:tcPr>
    </w:tblStylePr>
    <w:tblStylePr w:type="lastCol">
      <w:tblPr/>
      <w:tcPr>
        <w:tcBorders>
          <w:top w:val="nil"/>
          <w:left w:val="single" w:sz="8" w:space="0" w:color="FFD966"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F5D9" w:themeFill="accent2" w:themeFillTint="3F"/>
      </w:tcPr>
    </w:tblStylePr>
    <w:tblStylePr w:type="band1Horz">
      <w:tblPr/>
      <w:tcPr>
        <w:tcBorders>
          <w:top w:val="nil"/>
          <w:bottom w:val="nil"/>
          <w:insideH w:val="nil"/>
          <w:insideV w:val="nil"/>
        </w:tcBorders>
        <w:shd w:val="clear" w:color="auto" w:fill="FFF5D9"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5722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5CDC1" w:themeColor="accent3"/>
        <w:left w:val="single" w:sz="8" w:space="0" w:color="85CDC1" w:themeColor="accent3"/>
        <w:bottom w:val="single" w:sz="8" w:space="0" w:color="85CDC1" w:themeColor="accent3"/>
        <w:right w:val="single" w:sz="8" w:space="0" w:color="85CDC1" w:themeColor="accent3"/>
      </w:tblBorders>
    </w:tblPr>
    <w:tblStylePr w:type="firstRow">
      <w:rPr>
        <w:sz w:val="24"/>
        <w:szCs w:val="24"/>
      </w:rPr>
      <w:tblPr/>
      <w:tcPr>
        <w:tcBorders>
          <w:top w:val="nil"/>
          <w:left w:val="nil"/>
          <w:bottom w:val="single" w:sz="24" w:space="0" w:color="85CDC1"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5CDC1" w:themeColor="accent3"/>
          <w:insideH w:val="nil"/>
          <w:insideV w:val="nil"/>
        </w:tcBorders>
        <w:shd w:val="clear" w:color="auto" w:fill="FFFFFF" w:themeFill="background1"/>
      </w:tcPr>
    </w:tblStylePr>
    <w:tblStylePr w:type="lastCol">
      <w:tblPr/>
      <w:tcPr>
        <w:tcBorders>
          <w:top w:val="nil"/>
          <w:left w:val="single" w:sz="8" w:space="0" w:color="85CDC1"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0F2EF" w:themeFill="accent3" w:themeFillTint="3F"/>
      </w:tcPr>
    </w:tblStylePr>
    <w:tblStylePr w:type="band1Horz">
      <w:tblPr/>
      <w:tcPr>
        <w:tcBorders>
          <w:top w:val="nil"/>
          <w:bottom w:val="nil"/>
          <w:insideH w:val="nil"/>
          <w:insideV w:val="nil"/>
        </w:tcBorders>
        <w:shd w:val="clear" w:color="auto" w:fill="E0F2EF"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5722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3B3838" w:themeColor="accent4"/>
        <w:left w:val="single" w:sz="8" w:space="0" w:color="3B3838" w:themeColor="accent4"/>
        <w:bottom w:val="single" w:sz="8" w:space="0" w:color="3B3838" w:themeColor="accent4"/>
        <w:right w:val="single" w:sz="8" w:space="0" w:color="3B3838" w:themeColor="accent4"/>
      </w:tblBorders>
    </w:tblPr>
    <w:tblStylePr w:type="firstRow">
      <w:rPr>
        <w:sz w:val="24"/>
        <w:szCs w:val="24"/>
      </w:rPr>
      <w:tblPr/>
      <w:tcPr>
        <w:tcBorders>
          <w:top w:val="nil"/>
          <w:left w:val="nil"/>
          <w:bottom w:val="single" w:sz="24" w:space="0" w:color="3B3838"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3B3838" w:themeColor="accent4"/>
          <w:insideH w:val="nil"/>
          <w:insideV w:val="nil"/>
        </w:tcBorders>
        <w:shd w:val="clear" w:color="auto" w:fill="FFFFFF" w:themeFill="background1"/>
      </w:tcPr>
    </w:tblStylePr>
    <w:tblStylePr w:type="lastCol">
      <w:tblPr/>
      <w:tcPr>
        <w:tcBorders>
          <w:top w:val="nil"/>
          <w:left w:val="single" w:sz="8" w:space="0" w:color="3B3838"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FCCCC" w:themeFill="accent4" w:themeFillTint="3F"/>
      </w:tcPr>
    </w:tblStylePr>
    <w:tblStylePr w:type="band1Horz">
      <w:tblPr/>
      <w:tcPr>
        <w:tcBorders>
          <w:top w:val="nil"/>
          <w:bottom w:val="nil"/>
          <w:insideH w:val="nil"/>
          <w:insideV w:val="nil"/>
        </w:tcBorders>
        <w:shd w:val="clear" w:color="auto" w:fill="CFCCCC"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5722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FFFF" w:themeColor="accent5"/>
        <w:left w:val="single" w:sz="8" w:space="0" w:color="FFFFFF" w:themeColor="accent5"/>
        <w:bottom w:val="single" w:sz="8" w:space="0" w:color="FFFFFF" w:themeColor="accent5"/>
        <w:right w:val="single" w:sz="8" w:space="0" w:color="FFFFFF" w:themeColor="accent5"/>
      </w:tblBorders>
    </w:tblPr>
    <w:tblStylePr w:type="firstRow">
      <w:rPr>
        <w:sz w:val="24"/>
        <w:szCs w:val="24"/>
      </w:rPr>
      <w:tblPr/>
      <w:tcPr>
        <w:tcBorders>
          <w:top w:val="nil"/>
          <w:left w:val="nil"/>
          <w:bottom w:val="single" w:sz="24" w:space="0" w:color="FFFFFF"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FFFF" w:themeColor="accent5"/>
          <w:insideH w:val="nil"/>
          <w:insideV w:val="nil"/>
        </w:tcBorders>
        <w:shd w:val="clear" w:color="auto" w:fill="FFFFFF" w:themeFill="background1"/>
      </w:tcPr>
    </w:tblStylePr>
    <w:tblStylePr w:type="lastCol">
      <w:tblPr/>
      <w:tcPr>
        <w:tcBorders>
          <w:top w:val="nil"/>
          <w:left w:val="single" w:sz="8" w:space="0" w:color="FFFFFF"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FFFF" w:themeFill="accent5" w:themeFillTint="3F"/>
      </w:tcPr>
    </w:tblStylePr>
    <w:tblStylePr w:type="band1Horz">
      <w:tblPr/>
      <w:tcPr>
        <w:tcBorders>
          <w:top w:val="nil"/>
          <w:bottom w:val="nil"/>
          <w:insideH w:val="nil"/>
          <w:insideV w:val="nil"/>
        </w:tcBorders>
        <w:shd w:val="clear" w:color="auto" w:fill="FFFFFF"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5722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FFFF" w:themeColor="accent6"/>
        <w:left w:val="single" w:sz="8" w:space="0" w:color="FFFFFF" w:themeColor="accent6"/>
        <w:bottom w:val="single" w:sz="8" w:space="0" w:color="FFFFFF" w:themeColor="accent6"/>
        <w:right w:val="single" w:sz="8" w:space="0" w:color="FFFFFF" w:themeColor="accent6"/>
      </w:tblBorders>
    </w:tblPr>
    <w:tblStylePr w:type="firstRow">
      <w:rPr>
        <w:sz w:val="24"/>
        <w:szCs w:val="24"/>
      </w:rPr>
      <w:tblPr/>
      <w:tcPr>
        <w:tcBorders>
          <w:top w:val="nil"/>
          <w:left w:val="nil"/>
          <w:bottom w:val="single" w:sz="24" w:space="0" w:color="FFFFFF"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FFFF" w:themeColor="accent6"/>
          <w:insideH w:val="nil"/>
          <w:insideV w:val="nil"/>
        </w:tcBorders>
        <w:shd w:val="clear" w:color="auto" w:fill="FFFFFF" w:themeFill="background1"/>
      </w:tcPr>
    </w:tblStylePr>
    <w:tblStylePr w:type="lastCol">
      <w:tblPr/>
      <w:tcPr>
        <w:tcBorders>
          <w:top w:val="nil"/>
          <w:left w:val="single" w:sz="8" w:space="0" w:color="FFFFFF"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FFFF" w:themeFill="accent6" w:themeFillTint="3F"/>
      </w:tcPr>
    </w:tblStylePr>
    <w:tblStylePr w:type="band1Horz">
      <w:tblPr/>
      <w:tcPr>
        <w:tcBorders>
          <w:top w:val="nil"/>
          <w:bottom w:val="nil"/>
          <w:insideH w:val="nil"/>
          <w:insideV w:val="nil"/>
        </w:tcBorders>
        <w:shd w:val="clear" w:color="auto" w:fill="FFFFFF"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572222"/>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572222"/>
    <w:pPr>
      <w:spacing w:after="0" w:line="240" w:lineRule="auto"/>
    </w:pPr>
    <w:tblPr>
      <w:tblStyleRowBandSize w:val="1"/>
      <w:tblStyleColBandSize w:val="1"/>
      <w:tblBorders>
        <w:top w:val="single" w:sz="8" w:space="0" w:color="983232" w:themeColor="accent1" w:themeTint="BF"/>
        <w:left w:val="single" w:sz="8" w:space="0" w:color="983232" w:themeColor="accent1" w:themeTint="BF"/>
        <w:bottom w:val="single" w:sz="8" w:space="0" w:color="983232" w:themeColor="accent1" w:themeTint="BF"/>
        <w:right w:val="single" w:sz="8" w:space="0" w:color="983232" w:themeColor="accent1" w:themeTint="BF"/>
        <w:insideH w:val="single" w:sz="8" w:space="0" w:color="983232" w:themeColor="accent1" w:themeTint="BF"/>
      </w:tblBorders>
    </w:tblPr>
    <w:tblStylePr w:type="firstRow">
      <w:pPr>
        <w:spacing w:before="0" w:after="0" w:line="240" w:lineRule="auto"/>
      </w:pPr>
      <w:rPr>
        <w:b/>
        <w:bCs/>
        <w:color w:val="FFFFFF" w:themeColor="background1"/>
      </w:rPr>
      <w:tblPr/>
      <w:tcPr>
        <w:tcBorders>
          <w:top w:val="single" w:sz="8" w:space="0" w:color="983232" w:themeColor="accent1" w:themeTint="BF"/>
          <w:left w:val="single" w:sz="8" w:space="0" w:color="983232" w:themeColor="accent1" w:themeTint="BF"/>
          <w:bottom w:val="single" w:sz="8" w:space="0" w:color="983232" w:themeColor="accent1" w:themeTint="BF"/>
          <w:right w:val="single" w:sz="8" w:space="0" w:color="983232" w:themeColor="accent1" w:themeTint="BF"/>
          <w:insideH w:val="nil"/>
          <w:insideV w:val="nil"/>
        </w:tcBorders>
        <w:shd w:val="clear" w:color="auto" w:fill="4B1919" w:themeFill="accent1"/>
      </w:tcPr>
    </w:tblStylePr>
    <w:tblStylePr w:type="lastRow">
      <w:pPr>
        <w:spacing w:before="0" w:after="0" w:line="240" w:lineRule="auto"/>
      </w:pPr>
      <w:rPr>
        <w:b/>
        <w:bCs/>
      </w:rPr>
      <w:tblPr/>
      <w:tcPr>
        <w:tcBorders>
          <w:top w:val="double" w:sz="6" w:space="0" w:color="983232" w:themeColor="accent1" w:themeTint="BF"/>
          <w:left w:val="single" w:sz="8" w:space="0" w:color="983232" w:themeColor="accent1" w:themeTint="BF"/>
          <w:bottom w:val="single" w:sz="8" w:space="0" w:color="983232" w:themeColor="accent1" w:themeTint="BF"/>
          <w:right w:val="single" w:sz="8" w:space="0" w:color="983232" w:themeColor="accent1" w:themeTint="BF"/>
          <w:insideH w:val="nil"/>
          <w:insideV w:val="nil"/>
        </w:tcBorders>
      </w:tcPr>
    </w:tblStylePr>
    <w:tblStylePr w:type="firstCol">
      <w:rPr>
        <w:b/>
        <w:bCs/>
      </w:rPr>
    </w:tblStylePr>
    <w:tblStylePr w:type="lastCol">
      <w:rPr>
        <w:b/>
        <w:bCs/>
      </w:rPr>
    </w:tblStylePr>
    <w:tblStylePr w:type="band1Vert">
      <w:tblPr/>
      <w:tcPr>
        <w:shd w:val="clear" w:color="auto" w:fill="E5B3B3" w:themeFill="accent1" w:themeFillTint="3F"/>
      </w:tcPr>
    </w:tblStylePr>
    <w:tblStylePr w:type="band1Horz">
      <w:tblPr/>
      <w:tcPr>
        <w:tcBorders>
          <w:insideH w:val="nil"/>
          <w:insideV w:val="nil"/>
        </w:tcBorders>
        <w:shd w:val="clear" w:color="auto" w:fill="E5B3B3"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572222"/>
    <w:pPr>
      <w:spacing w:after="0" w:line="240" w:lineRule="auto"/>
    </w:pPr>
    <w:tblPr>
      <w:tblStyleRowBandSize w:val="1"/>
      <w:tblStyleColBandSize w:val="1"/>
      <w:tblBorders>
        <w:top w:val="single" w:sz="8" w:space="0" w:color="FFE28C" w:themeColor="accent2" w:themeTint="BF"/>
        <w:left w:val="single" w:sz="8" w:space="0" w:color="FFE28C" w:themeColor="accent2" w:themeTint="BF"/>
        <w:bottom w:val="single" w:sz="8" w:space="0" w:color="FFE28C" w:themeColor="accent2" w:themeTint="BF"/>
        <w:right w:val="single" w:sz="8" w:space="0" w:color="FFE28C" w:themeColor="accent2" w:themeTint="BF"/>
        <w:insideH w:val="single" w:sz="8" w:space="0" w:color="FFE28C" w:themeColor="accent2" w:themeTint="BF"/>
      </w:tblBorders>
    </w:tblPr>
    <w:tblStylePr w:type="firstRow">
      <w:pPr>
        <w:spacing w:before="0" w:after="0" w:line="240" w:lineRule="auto"/>
      </w:pPr>
      <w:rPr>
        <w:b/>
        <w:bCs/>
        <w:color w:val="FFFFFF" w:themeColor="background1"/>
      </w:rPr>
      <w:tblPr/>
      <w:tcPr>
        <w:tcBorders>
          <w:top w:val="single" w:sz="8" w:space="0" w:color="FFE28C" w:themeColor="accent2" w:themeTint="BF"/>
          <w:left w:val="single" w:sz="8" w:space="0" w:color="FFE28C" w:themeColor="accent2" w:themeTint="BF"/>
          <w:bottom w:val="single" w:sz="8" w:space="0" w:color="FFE28C" w:themeColor="accent2" w:themeTint="BF"/>
          <w:right w:val="single" w:sz="8" w:space="0" w:color="FFE28C" w:themeColor="accent2" w:themeTint="BF"/>
          <w:insideH w:val="nil"/>
          <w:insideV w:val="nil"/>
        </w:tcBorders>
        <w:shd w:val="clear" w:color="auto" w:fill="FFD966" w:themeFill="accent2"/>
      </w:tcPr>
    </w:tblStylePr>
    <w:tblStylePr w:type="lastRow">
      <w:pPr>
        <w:spacing w:before="0" w:after="0" w:line="240" w:lineRule="auto"/>
      </w:pPr>
      <w:rPr>
        <w:b/>
        <w:bCs/>
      </w:rPr>
      <w:tblPr/>
      <w:tcPr>
        <w:tcBorders>
          <w:top w:val="double" w:sz="6" w:space="0" w:color="FFE28C" w:themeColor="accent2" w:themeTint="BF"/>
          <w:left w:val="single" w:sz="8" w:space="0" w:color="FFE28C" w:themeColor="accent2" w:themeTint="BF"/>
          <w:bottom w:val="single" w:sz="8" w:space="0" w:color="FFE28C" w:themeColor="accent2" w:themeTint="BF"/>
          <w:right w:val="single" w:sz="8" w:space="0" w:color="FFE28C" w:themeColor="accent2" w:themeTint="BF"/>
          <w:insideH w:val="nil"/>
          <w:insideV w:val="nil"/>
        </w:tcBorders>
      </w:tcPr>
    </w:tblStylePr>
    <w:tblStylePr w:type="firstCol">
      <w:rPr>
        <w:b/>
        <w:bCs/>
      </w:rPr>
    </w:tblStylePr>
    <w:tblStylePr w:type="lastCol">
      <w:rPr>
        <w:b/>
        <w:bCs/>
      </w:rPr>
    </w:tblStylePr>
    <w:tblStylePr w:type="band1Vert">
      <w:tblPr/>
      <w:tcPr>
        <w:shd w:val="clear" w:color="auto" w:fill="FFF5D9" w:themeFill="accent2" w:themeFillTint="3F"/>
      </w:tcPr>
    </w:tblStylePr>
    <w:tblStylePr w:type="band1Horz">
      <w:tblPr/>
      <w:tcPr>
        <w:tcBorders>
          <w:insideH w:val="nil"/>
          <w:insideV w:val="nil"/>
        </w:tcBorders>
        <w:shd w:val="clear" w:color="auto" w:fill="FFF5D9"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572222"/>
    <w:pPr>
      <w:spacing w:after="0" w:line="240" w:lineRule="auto"/>
    </w:pPr>
    <w:tblPr>
      <w:tblStyleRowBandSize w:val="1"/>
      <w:tblStyleColBandSize w:val="1"/>
      <w:tblBorders>
        <w:top w:val="single" w:sz="8" w:space="0" w:color="A3D9D0" w:themeColor="accent3" w:themeTint="BF"/>
        <w:left w:val="single" w:sz="8" w:space="0" w:color="A3D9D0" w:themeColor="accent3" w:themeTint="BF"/>
        <w:bottom w:val="single" w:sz="8" w:space="0" w:color="A3D9D0" w:themeColor="accent3" w:themeTint="BF"/>
        <w:right w:val="single" w:sz="8" w:space="0" w:color="A3D9D0" w:themeColor="accent3" w:themeTint="BF"/>
        <w:insideH w:val="single" w:sz="8" w:space="0" w:color="A3D9D0" w:themeColor="accent3" w:themeTint="BF"/>
      </w:tblBorders>
    </w:tblPr>
    <w:tblStylePr w:type="firstRow">
      <w:pPr>
        <w:spacing w:before="0" w:after="0" w:line="240" w:lineRule="auto"/>
      </w:pPr>
      <w:rPr>
        <w:b/>
        <w:bCs/>
        <w:color w:val="FFFFFF" w:themeColor="background1"/>
      </w:rPr>
      <w:tblPr/>
      <w:tcPr>
        <w:tcBorders>
          <w:top w:val="single" w:sz="8" w:space="0" w:color="A3D9D0" w:themeColor="accent3" w:themeTint="BF"/>
          <w:left w:val="single" w:sz="8" w:space="0" w:color="A3D9D0" w:themeColor="accent3" w:themeTint="BF"/>
          <w:bottom w:val="single" w:sz="8" w:space="0" w:color="A3D9D0" w:themeColor="accent3" w:themeTint="BF"/>
          <w:right w:val="single" w:sz="8" w:space="0" w:color="A3D9D0" w:themeColor="accent3" w:themeTint="BF"/>
          <w:insideH w:val="nil"/>
          <w:insideV w:val="nil"/>
        </w:tcBorders>
        <w:shd w:val="clear" w:color="auto" w:fill="85CDC1" w:themeFill="accent3"/>
      </w:tcPr>
    </w:tblStylePr>
    <w:tblStylePr w:type="lastRow">
      <w:pPr>
        <w:spacing w:before="0" w:after="0" w:line="240" w:lineRule="auto"/>
      </w:pPr>
      <w:rPr>
        <w:b/>
        <w:bCs/>
      </w:rPr>
      <w:tblPr/>
      <w:tcPr>
        <w:tcBorders>
          <w:top w:val="double" w:sz="6" w:space="0" w:color="A3D9D0" w:themeColor="accent3" w:themeTint="BF"/>
          <w:left w:val="single" w:sz="8" w:space="0" w:color="A3D9D0" w:themeColor="accent3" w:themeTint="BF"/>
          <w:bottom w:val="single" w:sz="8" w:space="0" w:color="A3D9D0" w:themeColor="accent3" w:themeTint="BF"/>
          <w:right w:val="single" w:sz="8" w:space="0" w:color="A3D9D0" w:themeColor="accent3" w:themeTint="BF"/>
          <w:insideH w:val="nil"/>
          <w:insideV w:val="nil"/>
        </w:tcBorders>
      </w:tcPr>
    </w:tblStylePr>
    <w:tblStylePr w:type="firstCol">
      <w:rPr>
        <w:b/>
        <w:bCs/>
      </w:rPr>
    </w:tblStylePr>
    <w:tblStylePr w:type="lastCol">
      <w:rPr>
        <w:b/>
        <w:bCs/>
      </w:rPr>
    </w:tblStylePr>
    <w:tblStylePr w:type="band1Vert">
      <w:tblPr/>
      <w:tcPr>
        <w:shd w:val="clear" w:color="auto" w:fill="E0F2EF" w:themeFill="accent3" w:themeFillTint="3F"/>
      </w:tcPr>
    </w:tblStylePr>
    <w:tblStylePr w:type="band1Horz">
      <w:tblPr/>
      <w:tcPr>
        <w:tcBorders>
          <w:insideH w:val="nil"/>
          <w:insideV w:val="nil"/>
        </w:tcBorders>
        <w:shd w:val="clear" w:color="auto" w:fill="E0F2EF"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572222"/>
    <w:pPr>
      <w:spacing w:after="0" w:line="240" w:lineRule="auto"/>
    </w:pPr>
    <w:tblPr>
      <w:tblStyleRowBandSize w:val="1"/>
      <w:tblStyleColBandSize w:val="1"/>
      <w:tblBorders>
        <w:top w:val="single" w:sz="8" w:space="0" w:color="6D6868" w:themeColor="accent4" w:themeTint="BF"/>
        <w:left w:val="single" w:sz="8" w:space="0" w:color="6D6868" w:themeColor="accent4" w:themeTint="BF"/>
        <w:bottom w:val="single" w:sz="8" w:space="0" w:color="6D6868" w:themeColor="accent4" w:themeTint="BF"/>
        <w:right w:val="single" w:sz="8" w:space="0" w:color="6D6868" w:themeColor="accent4" w:themeTint="BF"/>
        <w:insideH w:val="single" w:sz="8" w:space="0" w:color="6D6868" w:themeColor="accent4" w:themeTint="BF"/>
      </w:tblBorders>
    </w:tblPr>
    <w:tblStylePr w:type="firstRow">
      <w:pPr>
        <w:spacing w:before="0" w:after="0" w:line="240" w:lineRule="auto"/>
      </w:pPr>
      <w:rPr>
        <w:b/>
        <w:bCs/>
        <w:color w:val="FFFFFF" w:themeColor="background1"/>
      </w:rPr>
      <w:tblPr/>
      <w:tcPr>
        <w:tcBorders>
          <w:top w:val="single" w:sz="8" w:space="0" w:color="6D6868" w:themeColor="accent4" w:themeTint="BF"/>
          <w:left w:val="single" w:sz="8" w:space="0" w:color="6D6868" w:themeColor="accent4" w:themeTint="BF"/>
          <w:bottom w:val="single" w:sz="8" w:space="0" w:color="6D6868" w:themeColor="accent4" w:themeTint="BF"/>
          <w:right w:val="single" w:sz="8" w:space="0" w:color="6D6868" w:themeColor="accent4" w:themeTint="BF"/>
          <w:insideH w:val="nil"/>
          <w:insideV w:val="nil"/>
        </w:tcBorders>
        <w:shd w:val="clear" w:color="auto" w:fill="3B3838" w:themeFill="accent4"/>
      </w:tcPr>
    </w:tblStylePr>
    <w:tblStylePr w:type="lastRow">
      <w:pPr>
        <w:spacing w:before="0" w:after="0" w:line="240" w:lineRule="auto"/>
      </w:pPr>
      <w:rPr>
        <w:b/>
        <w:bCs/>
      </w:rPr>
      <w:tblPr/>
      <w:tcPr>
        <w:tcBorders>
          <w:top w:val="double" w:sz="6" w:space="0" w:color="6D6868" w:themeColor="accent4" w:themeTint="BF"/>
          <w:left w:val="single" w:sz="8" w:space="0" w:color="6D6868" w:themeColor="accent4" w:themeTint="BF"/>
          <w:bottom w:val="single" w:sz="8" w:space="0" w:color="6D6868" w:themeColor="accent4" w:themeTint="BF"/>
          <w:right w:val="single" w:sz="8" w:space="0" w:color="6D6868" w:themeColor="accent4" w:themeTint="BF"/>
          <w:insideH w:val="nil"/>
          <w:insideV w:val="nil"/>
        </w:tcBorders>
      </w:tcPr>
    </w:tblStylePr>
    <w:tblStylePr w:type="firstCol">
      <w:rPr>
        <w:b/>
        <w:bCs/>
      </w:rPr>
    </w:tblStylePr>
    <w:tblStylePr w:type="lastCol">
      <w:rPr>
        <w:b/>
        <w:bCs/>
      </w:rPr>
    </w:tblStylePr>
    <w:tblStylePr w:type="band1Vert">
      <w:tblPr/>
      <w:tcPr>
        <w:shd w:val="clear" w:color="auto" w:fill="CFCCCC" w:themeFill="accent4" w:themeFillTint="3F"/>
      </w:tcPr>
    </w:tblStylePr>
    <w:tblStylePr w:type="band1Horz">
      <w:tblPr/>
      <w:tcPr>
        <w:tcBorders>
          <w:insideH w:val="nil"/>
          <w:insideV w:val="nil"/>
        </w:tcBorders>
        <w:shd w:val="clear" w:color="auto" w:fill="CFCCCC"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572222"/>
    <w:pPr>
      <w:spacing w:after="0" w:line="240" w:lineRule="auto"/>
    </w:pPr>
    <w:tblPr>
      <w:tblStyleRowBandSize w:val="1"/>
      <w:tblStyleColBandSize w:val="1"/>
      <w:tblBorders>
        <w:top w:val="single" w:sz="8" w:space="0" w:color="FFFFFF" w:themeColor="accent5" w:themeTint="BF"/>
        <w:left w:val="single" w:sz="8" w:space="0" w:color="FFFFFF" w:themeColor="accent5" w:themeTint="BF"/>
        <w:bottom w:val="single" w:sz="8" w:space="0" w:color="FFFFFF" w:themeColor="accent5" w:themeTint="BF"/>
        <w:right w:val="single" w:sz="8" w:space="0" w:color="FFFFFF" w:themeColor="accent5" w:themeTint="BF"/>
        <w:insideH w:val="single" w:sz="8" w:space="0" w:color="FFFFFF" w:themeColor="accent5" w:themeTint="BF"/>
      </w:tblBorders>
    </w:tblPr>
    <w:tblStylePr w:type="firstRow">
      <w:pPr>
        <w:spacing w:before="0" w:after="0" w:line="240" w:lineRule="auto"/>
      </w:pPr>
      <w:rPr>
        <w:b/>
        <w:bCs/>
        <w:color w:val="FFFFFF" w:themeColor="background1"/>
      </w:rPr>
      <w:tblPr/>
      <w:tcPr>
        <w:tcBorders>
          <w:top w:val="single" w:sz="8" w:space="0" w:color="FFFFFF" w:themeColor="accent5" w:themeTint="BF"/>
          <w:left w:val="single" w:sz="8" w:space="0" w:color="FFFFFF" w:themeColor="accent5" w:themeTint="BF"/>
          <w:bottom w:val="single" w:sz="8" w:space="0" w:color="FFFFFF" w:themeColor="accent5" w:themeTint="BF"/>
          <w:right w:val="single" w:sz="8" w:space="0" w:color="FFFFFF" w:themeColor="accent5" w:themeTint="BF"/>
          <w:insideH w:val="nil"/>
          <w:insideV w:val="nil"/>
        </w:tcBorders>
        <w:shd w:val="clear" w:color="auto" w:fill="FFFFFF" w:themeFill="accent5"/>
      </w:tcPr>
    </w:tblStylePr>
    <w:tblStylePr w:type="lastRow">
      <w:pPr>
        <w:spacing w:before="0" w:after="0" w:line="240" w:lineRule="auto"/>
      </w:pPr>
      <w:rPr>
        <w:b/>
        <w:bCs/>
      </w:rPr>
      <w:tblPr/>
      <w:tcPr>
        <w:tcBorders>
          <w:top w:val="double" w:sz="6" w:space="0" w:color="FFFFFF" w:themeColor="accent5" w:themeTint="BF"/>
          <w:left w:val="single" w:sz="8" w:space="0" w:color="FFFFFF" w:themeColor="accent5" w:themeTint="BF"/>
          <w:bottom w:val="single" w:sz="8" w:space="0" w:color="FFFFFF" w:themeColor="accent5" w:themeTint="BF"/>
          <w:right w:val="single" w:sz="8" w:space="0" w:color="FFFFFF" w:themeColor="accent5" w:themeTint="BF"/>
          <w:insideH w:val="nil"/>
          <w:insideV w:val="nil"/>
        </w:tcBorders>
      </w:tcPr>
    </w:tblStylePr>
    <w:tblStylePr w:type="firstCol">
      <w:rPr>
        <w:b/>
        <w:bCs/>
      </w:rPr>
    </w:tblStylePr>
    <w:tblStylePr w:type="lastCol">
      <w:rPr>
        <w:b/>
        <w:bCs/>
      </w:rPr>
    </w:tblStylePr>
    <w:tblStylePr w:type="band1Vert">
      <w:tblPr/>
      <w:tcPr>
        <w:shd w:val="clear" w:color="auto" w:fill="FFFFFF" w:themeFill="accent5" w:themeFillTint="3F"/>
      </w:tcPr>
    </w:tblStylePr>
    <w:tblStylePr w:type="band1Horz">
      <w:tblPr/>
      <w:tcPr>
        <w:tcBorders>
          <w:insideH w:val="nil"/>
          <w:insideV w:val="nil"/>
        </w:tcBorders>
        <w:shd w:val="clear" w:color="auto" w:fill="FFFFFF"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572222"/>
    <w:pPr>
      <w:spacing w:after="0" w:line="240" w:lineRule="auto"/>
    </w:pPr>
    <w:tblPr>
      <w:tblStyleRowBandSize w:val="1"/>
      <w:tblStyleColBandSize w:val="1"/>
      <w:tblBorders>
        <w:top w:val="single" w:sz="8" w:space="0" w:color="FFFFFF" w:themeColor="accent6" w:themeTint="BF"/>
        <w:left w:val="single" w:sz="8" w:space="0" w:color="FFFFFF" w:themeColor="accent6" w:themeTint="BF"/>
        <w:bottom w:val="single" w:sz="8" w:space="0" w:color="FFFFFF" w:themeColor="accent6" w:themeTint="BF"/>
        <w:right w:val="single" w:sz="8" w:space="0" w:color="FFFFFF" w:themeColor="accent6" w:themeTint="BF"/>
        <w:insideH w:val="single" w:sz="8" w:space="0" w:color="FFFFFF" w:themeColor="accent6" w:themeTint="BF"/>
      </w:tblBorders>
    </w:tblPr>
    <w:tblStylePr w:type="firstRow">
      <w:pPr>
        <w:spacing w:before="0" w:after="0" w:line="240" w:lineRule="auto"/>
      </w:pPr>
      <w:rPr>
        <w:b/>
        <w:bCs/>
        <w:color w:val="FFFFFF" w:themeColor="background1"/>
      </w:rPr>
      <w:tblPr/>
      <w:tcPr>
        <w:tcBorders>
          <w:top w:val="single" w:sz="8" w:space="0" w:color="FFFFFF" w:themeColor="accent6" w:themeTint="BF"/>
          <w:left w:val="single" w:sz="8" w:space="0" w:color="FFFFFF" w:themeColor="accent6" w:themeTint="BF"/>
          <w:bottom w:val="single" w:sz="8" w:space="0" w:color="FFFFFF" w:themeColor="accent6" w:themeTint="BF"/>
          <w:right w:val="single" w:sz="8" w:space="0" w:color="FFFFFF" w:themeColor="accent6" w:themeTint="BF"/>
          <w:insideH w:val="nil"/>
          <w:insideV w:val="nil"/>
        </w:tcBorders>
        <w:shd w:val="clear" w:color="auto" w:fill="FFFFFF" w:themeFill="accent6"/>
      </w:tcPr>
    </w:tblStylePr>
    <w:tblStylePr w:type="lastRow">
      <w:pPr>
        <w:spacing w:before="0" w:after="0" w:line="240" w:lineRule="auto"/>
      </w:pPr>
      <w:rPr>
        <w:b/>
        <w:bCs/>
      </w:rPr>
      <w:tblPr/>
      <w:tcPr>
        <w:tcBorders>
          <w:top w:val="double" w:sz="6" w:space="0" w:color="FFFFFF" w:themeColor="accent6" w:themeTint="BF"/>
          <w:left w:val="single" w:sz="8" w:space="0" w:color="FFFFFF" w:themeColor="accent6" w:themeTint="BF"/>
          <w:bottom w:val="single" w:sz="8" w:space="0" w:color="FFFFFF" w:themeColor="accent6" w:themeTint="BF"/>
          <w:right w:val="single" w:sz="8" w:space="0" w:color="FFFFFF" w:themeColor="accent6" w:themeTint="BF"/>
          <w:insideH w:val="nil"/>
          <w:insideV w:val="nil"/>
        </w:tcBorders>
      </w:tcPr>
    </w:tblStylePr>
    <w:tblStylePr w:type="firstCol">
      <w:rPr>
        <w:b/>
        <w:bCs/>
      </w:rPr>
    </w:tblStylePr>
    <w:tblStylePr w:type="lastCol">
      <w:rPr>
        <w:b/>
        <w:bCs/>
      </w:rPr>
    </w:tblStylePr>
    <w:tblStylePr w:type="band1Vert">
      <w:tblPr/>
      <w:tcPr>
        <w:shd w:val="clear" w:color="auto" w:fill="FFFFFF" w:themeFill="accent6" w:themeFillTint="3F"/>
      </w:tcPr>
    </w:tblStylePr>
    <w:tblStylePr w:type="band1Horz">
      <w:tblPr/>
      <w:tcPr>
        <w:tcBorders>
          <w:insideH w:val="nil"/>
          <w:insideV w:val="nil"/>
        </w:tcBorders>
        <w:shd w:val="clear" w:color="auto" w:fill="FFFFFF"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57222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57222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1919"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B1919" w:themeFill="accent1"/>
      </w:tcPr>
    </w:tblStylePr>
    <w:tblStylePr w:type="lastCol">
      <w:rPr>
        <w:b/>
        <w:bCs/>
        <w:color w:val="FFFFFF" w:themeColor="background1"/>
      </w:rPr>
      <w:tblPr/>
      <w:tcPr>
        <w:tcBorders>
          <w:left w:val="nil"/>
          <w:right w:val="nil"/>
          <w:insideH w:val="nil"/>
          <w:insideV w:val="nil"/>
        </w:tcBorders>
        <w:shd w:val="clear" w:color="auto" w:fill="4B1919"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57222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D966"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D966" w:themeFill="accent2"/>
      </w:tcPr>
    </w:tblStylePr>
    <w:tblStylePr w:type="lastCol">
      <w:rPr>
        <w:b/>
        <w:bCs/>
        <w:color w:val="FFFFFF" w:themeColor="background1"/>
      </w:rPr>
      <w:tblPr/>
      <w:tcPr>
        <w:tcBorders>
          <w:left w:val="nil"/>
          <w:right w:val="nil"/>
          <w:insideH w:val="nil"/>
          <w:insideV w:val="nil"/>
        </w:tcBorders>
        <w:shd w:val="clear" w:color="auto" w:fill="FFD966"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57222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5CDC1"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85CDC1" w:themeFill="accent3"/>
      </w:tcPr>
    </w:tblStylePr>
    <w:tblStylePr w:type="lastCol">
      <w:rPr>
        <w:b/>
        <w:bCs/>
        <w:color w:val="FFFFFF" w:themeColor="background1"/>
      </w:rPr>
      <w:tblPr/>
      <w:tcPr>
        <w:tcBorders>
          <w:left w:val="nil"/>
          <w:right w:val="nil"/>
          <w:insideH w:val="nil"/>
          <w:insideV w:val="nil"/>
        </w:tcBorders>
        <w:shd w:val="clear" w:color="auto" w:fill="85CDC1"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57222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3B3838"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3B3838" w:themeFill="accent4"/>
      </w:tcPr>
    </w:tblStylePr>
    <w:tblStylePr w:type="lastCol">
      <w:rPr>
        <w:b/>
        <w:bCs/>
        <w:color w:val="FFFFFF" w:themeColor="background1"/>
      </w:rPr>
      <w:tblPr/>
      <w:tcPr>
        <w:tcBorders>
          <w:left w:val="nil"/>
          <w:right w:val="nil"/>
          <w:insideH w:val="nil"/>
          <w:insideV w:val="nil"/>
        </w:tcBorders>
        <w:shd w:val="clear" w:color="auto" w:fill="3B3838"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57222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FFFF"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FFFF" w:themeFill="accent5"/>
      </w:tcPr>
    </w:tblStylePr>
    <w:tblStylePr w:type="lastCol">
      <w:rPr>
        <w:b/>
        <w:bCs/>
        <w:color w:val="FFFFFF" w:themeColor="background1"/>
      </w:rPr>
      <w:tblPr/>
      <w:tcPr>
        <w:tcBorders>
          <w:left w:val="nil"/>
          <w:right w:val="nil"/>
          <w:insideH w:val="nil"/>
          <w:insideV w:val="nil"/>
        </w:tcBorders>
        <w:shd w:val="clear" w:color="auto" w:fill="FFFFFF"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57222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FFFF"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FFFF" w:themeFill="accent6"/>
      </w:tcPr>
    </w:tblStylePr>
    <w:tblStylePr w:type="lastCol">
      <w:rPr>
        <w:b/>
        <w:bCs/>
        <w:color w:val="FFFFFF" w:themeColor="background1"/>
      </w:rPr>
      <w:tblPr/>
      <w:tcPr>
        <w:tcBorders>
          <w:left w:val="nil"/>
          <w:right w:val="nil"/>
          <w:insideH w:val="nil"/>
          <w:insideV w:val="nil"/>
        </w:tcBorders>
        <w:shd w:val="clear" w:color="auto" w:fill="FFFFFF"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MessageHeader">
    <w:name w:val="Message Header"/>
    <w:basedOn w:val="Normal"/>
    <w:link w:val="MessageHeaderChar"/>
    <w:uiPriority w:val="99"/>
    <w:semiHidden/>
    <w:unhideWhenUsed/>
    <w:rsid w:val="00572222"/>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572222"/>
    <w:rPr>
      <w:rFonts w:asciiTheme="majorHAnsi" w:eastAsiaTheme="majorEastAsia" w:hAnsiTheme="majorHAnsi" w:cstheme="majorBidi"/>
      <w:kern w:val="16"/>
      <w:sz w:val="24"/>
      <w:szCs w:val="24"/>
      <w:shd w:val="pct20" w:color="auto" w:fill="auto"/>
      <w14:ligatures w14:val="standardContextual"/>
      <w14:numForm w14:val="oldStyle"/>
      <w14:numSpacing w14:val="proportional"/>
      <w14:cntxtAlts/>
    </w:rPr>
  </w:style>
  <w:style w:type="paragraph" w:styleId="NoSpacing">
    <w:name w:val="No Spacing"/>
    <w:uiPriority w:val="1"/>
    <w:semiHidden/>
    <w:unhideWhenUsed/>
    <w:qFormat/>
    <w:rsid w:val="00572222"/>
    <w:pPr>
      <w:spacing w:after="0" w:line="240" w:lineRule="auto"/>
    </w:pPr>
    <w:rPr>
      <w:kern w:val="16"/>
      <w14:ligatures w14:val="standardContextual"/>
      <w14:numForm w14:val="oldStyle"/>
      <w14:numSpacing w14:val="proportional"/>
      <w14:cntxtAlts/>
    </w:rPr>
  </w:style>
  <w:style w:type="paragraph" w:styleId="NormalWeb">
    <w:name w:val="Normal (Web)"/>
    <w:basedOn w:val="Normal"/>
    <w:uiPriority w:val="99"/>
    <w:semiHidden/>
    <w:unhideWhenUsed/>
    <w:rsid w:val="00572222"/>
    <w:rPr>
      <w:rFonts w:ascii="Times New Roman" w:hAnsi="Times New Roman" w:cs="Times New Roman"/>
      <w:sz w:val="24"/>
      <w:szCs w:val="24"/>
    </w:rPr>
  </w:style>
  <w:style w:type="paragraph" w:styleId="NormalIndent">
    <w:name w:val="Normal Indent"/>
    <w:basedOn w:val="Normal"/>
    <w:uiPriority w:val="99"/>
    <w:semiHidden/>
    <w:unhideWhenUsed/>
    <w:rsid w:val="00572222"/>
    <w:pPr>
      <w:ind w:left="720"/>
    </w:pPr>
  </w:style>
  <w:style w:type="paragraph" w:styleId="NoteHeading">
    <w:name w:val="Note Heading"/>
    <w:basedOn w:val="Normal"/>
    <w:next w:val="Normal"/>
    <w:link w:val="NoteHeadingChar"/>
    <w:uiPriority w:val="99"/>
    <w:semiHidden/>
    <w:unhideWhenUsed/>
    <w:rsid w:val="00572222"/>
    <w:pPr>
      <w:spacing w:after="0" w:line="240" w:lineRule="auto"/>
    </w:pPr>
  </w:style>
  <w:style w:type="character" w:customStyle="1" w:styleId="NoteHeadingChar">
    <w:name w:val="Note Heading Char"/>
    <w:basedOn w:val="DefaultParagraphFont"/>
    <w:link w:val="NoteHeading"/>
    <w:uiPriority w:val="99"/>
    <w:semiHidden/>
    <w:rsid w:val="00572222"/>
    <w:rPr>
      <w:kern w:val="16"/>
      <w:sz w:val="22"/>
      <w14:ligatures w14:val="standardContextual"/>
      <w14:numForm w14:val="oldStyle"/>
      <w14:numSpacing w14:val="proportional"/>
      <w14:cntxtAlts/>
    </w:rPr>
  </w:style>
  <w:style w:type="character" w:styleId="PageNumber">
    <w:name w:val="page number"/>
    <w:basedOn w:val="DefaultParagraphFont"/>
    <w:uiPriority w:val="99"/>
    <w:semiHidden/>
    <w:unhideWhenUsed/>
    <w:rsid w:val="00572222"/>
    <w:rPr>
      <w:sz w:val="22"/>
    </w:rPr>
  </w:style>
  <w:style w:type="table" w:styleId="PlainTable1">
    <w:name w:val="Plain Table 1"/>
    <w:basedOn w:val="TableNormal"/>
    <w:uiPriority w:val="40"/>
    <w:rsid w:val="00572222"/>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1"/>
    <w:rsid w:val="00572222"/>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2"/>
    <w:rsid w:val="00572222"/>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3"/>
    <w:rsid w:val="00572222"/>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4"/>
    <w:rsid w:val="00572222"/>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unhideWhenUsed/>
    <w:rsid w:val="00572222"/>
    <w:pPr>
      <w:spacing w:after="0" w:line="240" w:lineRule="auto"/>
    </w:pPr>
    <w:rPr>
      <w:rFonts w:ascii="Consolas" w:hAnsi="Consolas"/>
      <w:szCs w:val="21"/>
    </w:rPr>
  </w:style>
  <w:style w:type="character" w:customStyle="1" w:styleId="PlainTextChar">
    <w:name w:val="Plain Text Char"/>
    <w:basedOn w:val="DefaultParagraphFont"/>
    <w:link w:val="PlainText"/>
    <w:uiPriority w:val="99"/>
    <w:semiHidden/>
    <w:rsid w:val="00572222"/>
    <w:rPr>
      <w:rFonts w:ascii="Consolas" w:hAnsi="Consolas"/>
      <w:kern w:val="16"/>
      <w:sz w:val="22"/>
      <w:szCs w:val="21"/>
      <w14:ligatures w14:val="standardContextual"/>
      <w14:numForm w14:val="oldStyle"/>
      <w14:numSpacing w14:val="proportional"/>
      <w14:cntxtAlts/>
    </w:rPr>
  </w:style>
  <w:style w:type="paragraph" w:styleId="Quote">
    <w:name w:val="Quote"/>
    <w:basedOn w:val="Normal"/>
    <w:next w:val="Normal"/>
    <w:link w:val="QuoteChar"/>
    <w:uiPriority w:val="29"/>
    <w:semiHidden/>
    <w:qFormat/>
    <w:rsid w:val="0057222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semiHidden/>
    <w:rsid w:val="00572222"/>
    <w:rPr>
      <w:i/>
      <w:iCs/>
      <w:color w:val="404040" w:themeColor="text1" w:themeTint="BF"/>
      <w:kern w:val="16"/>
      <w:sz w:val="22"/>
      <w14:ligatures w14:val="standardContextual"/>
      <w14:numForm w14:val="oldStyle"/>
      <w14:numSpacing w14:val="proportional"/>
      <w14:cntxtAlts/>
    </w:rPr>
  </w:style>
  <w:style w:type="paragraph" w:styleId="Salutation">
    <w:name w:val="Salutation"/>
    <w:basedOn w:val="Normal"/>
    <w:next w:val="Normal"/>
    <w:link w:val="SalutationChar"/>
    <w:uiPriority w:val="5"/>
    <w:qFormat/>
    <w:rsid w:val="00572222"/>
  </w:style>
  <w:style w:type="character" w:customStyle="1" w:styleId="SalutationChar">
    <w:name w:val="Salutation Char"/>
    <w:basedOn w:val="DefaultParagraphFont"/>
    <w:link w:val="Salutation"/>
    <w:uiPriority w:val="5"/>
    <w:rsid w:val="00752FC4"/>
  </w:style>
  <w:style w:type="paragraph" w:styleId="Signature">
    <w:name w:val="Signature"/>
    <w:basedOn w:val="Normal"/>
    <w:next w:val="Normal"/>
    <w:link w:val="SignatureChar"/>
    <w:uiPriority w:val="7"/>
    <w:qFormat/>
    <w:rsid w:val="00254E0D"/>
    <w:pPr>
      <w:contextualSpacing/>
    </w:pPr>
  </w:style>
  <w:style w:type="character" w:customStyle="1" w:styleId="SignatureChar">
    <w:name w:val="Signature Char"/>
    <w:basedOn w:val="DefaultParagraphFont"/>
    <w:link w:val="Signature"/>
    <w:uiPriority w:val="7"/>
    <w:rsid w:val="00254E0D"/>
    <w:rPr>
      <w:color w:val="auto"/>
    </w:rPr>
  </w:style>
  <w:style w:type="character" w:styleId="Strong">
    <w:name w:val="Strong"/>
    <w:basedOn w:val="DefaultParagraphFont"/>
    <w:uiPriority w:val="19"/>
    <w:semiHidden/>
    <w:qFormat/>
    <w:rsid w:val="00572222"/>
    <w:rPr>
      <w:b/>
      <w:bCs/>
      <w:sz w:val="22"/>
    </w:rPr>
  </w:style>
  <w:style w:type="paragraph" w:styleId="Subtitle">
    <w:name w:val="Subtitle"/>
    <w:basedOn w:val="Normal"/>
    <w:next w:val="Normal"/>
    <w:link w:val="SubtitleChar"/>
    <w:uiPriority w:val="11"/>
    <w:semiHidden/>
    <w:unhideWhenUsed/>
    <w:qFormat/>
    <w:rsid w:val="00572222"/>
    <w:pPr>
      <w:numPr>
        <w:ilvl w:val="1"/>
      </w:numPr>
      <w:spacing w:after="160"/>
    </w:pPr>
    <w:rPr>
      <w:rFonts w:eastAsiaTheme="minorEastAsia"/>
      <w:color w:val="5A5A5A" w:themeColor="text1" w:themeTint="A5"/>
      <w:spacing w:val="15"/>
    </w:rPr>
  </w:style>
  <w:style w:type="character" w:customStyle="1" w:styleId="SubtitleChar">
    <w:name w:val="Subtitle Char"/>
    <w:basedOn w:val="DefaultParagraphFont"/>
    <w:link w:val="Subtitle"/>
    <w:uiPriority w:val="11"/>
    <w:semiHidden/>
    <w:rsid w:val="00572222"/>
    <w:rPr>
      <w:rFonts w:eastAsiaTheme="minorEastAsia"/>
      <w:color w:val="5A5A5A" w:themeColor="text1" w:themeTint="A5"/>
      <w:spacing w:val="15"/>
      <w:kern w:val="16"/>
      <w:sz w:val="22"/>
      <w:szCs w:val="22"/>
      <w14:ligatures w14:val="standardContextual"/>
      <w14:numForm w14:val="oldStyle"/>
      <w14:numSpacing w14:val="proportional"/>
      <w14:cntxtAlts/>
    </w:rPr>
  </w:style>
  <w:style w:type="character" w:styleId="SubtleEmphasis">
    <w:name w:val="Subtle Emphasis"/>
    <w:basedOn w:val="DefaultParagraphFont"/>
    <w:uiPriority w:val="19"/>
    <w:semiHidden/>
    <w:qFormat/>
    <w:rsid w:val="00572222"/>
    <w:rPr>
      <w:i/>
      <w:iCs/>
      <w:color w:val="404040" w:themeColor="text1" w:themeTint="BF"/>
      <w:sz w:val="22"/>
    </w:rPr>
  </w:style>
  <w:style w:type="character" w:styleId="SubtleReference">
    <w:name w:val="Subtle Reference"/>
    <w:basedOn w:val="DefaultParagraphFont"/>
    <w:uiPriority w:val="31"/>
    <w:semiHidden/>
    <w:qFormat/>
    <w:rsid w:val="00572222"/>
    <w:rPr>
      <w:smallCaps/>
      <w:color w:val="5A5A5A" w:themeColor="text1" w:themeTint="A5"/>
      <w:sz w:val="22"/>
    </w:rPr>
  </w:style>
  <w:style w:type="table" w:styleId="Table3Deffects1">
    <w:name w:val="Table 3D effects 1"/>
    <w:basedOn w:val="TableNormal"/>
    <w:uiPriority w:val="99"/>
    <w:semiHidden/>
    <w:unhideWhenUsed/>
    <w:rsid w:val="00572222"/>
    <w:rPr>
      <w:color w:val="auto"/>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572222"/>
    <w:rPr>
      <w:color w:val="auto"/>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572222"/>
    <w:rPr>
      <w:color w:val="auto"/>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572222"/>
    <w:rPr>
      <w:color w:val="auto"/>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572222"/>
    <w:rPr>
      <w:color w:val="auto"/>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572222"/>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572222"/>
    <w:rPr>
      <w:color w:val="auto"/>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572222"/>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572222"/>
    <w:rPr>
      <w:color w:val="auto"/>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572222"/>
    <w:rPr>
      <w:color w:val="auto"/>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572222"/>
    <w:rPr>
      <w:b/>
      <w:bCs/>
      <w:color w:val="auto"/>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572222"/>
    <w:rPr>
      <w:b/>
      <w:bCs/>
      <w:color w:val="auto"/>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572222"/>
    <w:rPr>
      <w:b/>
      <w:bCs/>
      <w:color w:val="auto"/>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572222"/>
    <w:rPr>
      <w:color w:val="auto"/>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572222"/>
    <w:rPr>
      <w:color w:val="auto"/>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572222"/>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572222"/>
    <w:rPr>
      <w:color w:val="auto"/>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572222"/>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572222"/>
    <w:rPr>
      <w:color w:val="auto"/>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572222"/>
    <w:rPr>
      <w:color w:val="aut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572222"/>
    <w:rPr>
      <w:color w:val="auto"/>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572222"/>
    <w:rPr>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572222"/>
    <w:rPr>
      <w:color w:val="auto"/>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572222"/>
    <w:rPr>
      <w:b/>
      <w:bCs/>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572222"/>
    <w:rPr>
      <w:color w:val="auto"/>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5"/>
    <w:rsid w:val="0057222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572222"/>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572222"/>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572222"/>
    <w:rPr>
      <w:color w:val="auto"/>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572222"/>
    <w:rPr>
      <w:color w:val="auto"/>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572222"/>
    <w:rPr>
      <w:color w:val="aut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572222"/>
    <w:rPr>
      <w:color w:val="auto"/>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572222"/>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572222"/>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572222"/>
    <w:pPr>
      <w:spacing w:after="0"/>
      <w:ind w:left="220" w:hanging="220"/>
    </w:pPr>
  </w:style>
  <w:style w:type="paragraph" w:styleId="TableofFigures">
    <w:name w:val="table of figures"/>
    <w:basedOn w:val="Normal"/>
    <w:next w:val="Normal"/>
    <w:uiPriority w:val="99"/>
    <w:semiHidden/>
    <w:unhideWhenUsed/>
    <w:rsid w:val="00572222"/>
    <w:pPr>
      <w:spacing w:after="0"/>
    </w:pPr>
  </w:style>
  <w:style w:type="table" w:styleId="TableProfessional">
    <w:name w:val="Table Professional"/>
    <w:basedOn w:val="TableNormal"/>
    <w:uiPriority w:val="99"/>
    <w:semiHidden/>
    <w:unhideWhenUsed/>
    <w:rsid w:val="00572222"/>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572222"/>
    <w:rPr>
      <w:color w:val="auto"/>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572222"/>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572222"/>
    <w:rPr>
      <w:color w:val="auto"/>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572222"/>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572222"/>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5722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572222"/>
    <w:rPr>
      <w:color w:val="auto"/>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572222"/>
    <w:rPr>
      <w:color w:val="auto"/>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572222"/>
    <w:rPr>
      <w:color w:val="auto"/>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uiPriority w:val="10"/>
    <w:semiHidden/>
    <w:qFormat/>
    <w:rsid w:val="0057222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semiHidden/>
    <w:rsid w:val="00572222"/>
    <w:rPr>
      <w:rFonts w:asciiTheme="majorHAnsi" w:eastAsiaTheme="majorEastAsia" w:hAnsiTheme="majorHAnsi" w:cstheme="majorBidi"/>
      <w:color w:val="auto"/>
      <w:spacing w:val="-10"/>
      <w:kern w:val="28"/>
      <w:sz w:val="56"/>
      <w:szCs w:val="56"/>
      <w14:ligatures w14:val="standardContextual"/>
      <w14:numForm w14:val="oldStyle"/>
      <w14:numSpacing w14:val="proportional"/>
      <w14:cntxtAlts/>
    </w:rPr>
  </w:style>
  <w:style w:type="paragraph" w:styleId="TOAHeading">
    <w:name w:val="toa heading"/>
    <w:basedOn w:val="Normal"/>
    <w:next w:val="Normal"/>
    <w:uiPriority w:val="99"/>
    <w:semiHidden/>
    <w:unhideWhenUsed/>
    <w:rsid w:val="0057222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572222"/>
    <w:pPr>
      <w:spacing w:after="100"/>
    </w:pPr>
  </w:style>
  <w:style w:type="paragraph" w:styleId="TOC2">
    <w:name w:val="toc 2"/>
    <w:basedOn w:val="Normal"/>
    <w:next w:val="Normal"/>
    <w:autoRedefine/>
    <w:uiPriority w:val="39"/>
    <w:semiHidden/>
    <w:unhideWhenUsed/>
    <w:rsid w:val="00572222"/>
    <w:pPr>
      <w:spacing w:after="100"/>
      <w:ind w:left="220"/>
    </w:pPr>
  </w:style>
  <w:style w:type="paragraph" w:styleId="TOC3">
    <w:name w:val="toc 3"/>
    <w:basedOn w:val="Normal"/>
    <w:next w:val="Normal"/>
    <w:autoRedefine/>
    <w:uiPriority w:val="39"/>
    <w:semiHidden/>
    <w:unhideWhenUsed/>
    <w:rsid w:val="00572222"/>
    <w:pPr>
      <w:spacing w:after="100"/>
      <w:ind w:left="440"/>
    </w:pPr>
  </w:style>
  <w:style w:type="paragraph" w:styleId="TOC4">
    <w:name w:val="toc 4"/>
    <w:basedOn w:val="Normal"/>
    <w:next w:val="Normal"/>
    <w:autoRedefine/>
    <w:uiPriority w:val="39"/>
    <w:semiHidden/>
    <w:unhideWhenUsed/>
    <w:rsid w:val="00572222"/>
    <w:pPr>
      <w:spacing w:after="100"/>
      <w:ind w:left="660"/>
    </w:pPr>
  </w:style>
  <w:style w:type="paragraph" w:styleId="TOC5">
    <w:name w:val="toc 5"/>
    <w:basedOn w:val="Normal"/>
    <w:next w:val="Normal"/>
    <w:autoRedefine/>
    <w:uiPriority w:val="39"/>
    <w:semiHidden/>
    <w:unhideWhenUsed/>
    <w:rsid w:val="00572222"/>
    <w:pPr>
      <w:spacing w:after="100"/>
      <w:ind w:left="880"/>
    </w:pPr>
  </w:style>
  <w:style w:type="paragraph" w:styleId="TOC6">
    <w:name w:val="toc 6"/>
    <w:basedOn w:val="Normal"/>
    <w:next w:val="Normal"/>
    <w:autoRedefine/>
    <w:uiPriority w:val="39"/>
    <w:semiHidden/>
    <w:unhideWhenUsed/>
    <w:rsid w:val="00572222"/>
    <w:pPr>
      <w:spacing w:after="100"/>
      <w:ind w:left="1100"/>
    </w:pPr>
  </w:style>
  <w:style w:type="paragraph" w:styleId="TOC7">
    <w:name w:val="toc 7"/>
    <w:basedOn w:val="Normal"/>
    <w:next w:val="Normal"/>
    <w:autoRedefine/>
    <w:uiPriority w:val="39"/>
    <w:semiHidden/>
    <w:unhideWhenUsed/>
    <w:rsid w:val="00572222"/>
    <w:pPr>
      <w:spacing w:after="100"/>
      <w:ind w:left="1320"/>
    </w:pPr>
  </w:style>
  <w:style w:type="paragraph" w:styleId="TOC8">
    <w:name w:val="toc 8"/>
    <w:basedOn w:val="Normal"/>
    <w:next w:val="Normal"/>
    <w:autoRedefine/>
    <w:uiPriority w:val="39"/>
    <w:semiHidden/>
    <w:unhideWhenUsed/>
    <w:rsid w:val="00572222"/>
    <w:pPr>
      <w:spacing w:after="100"/>
      <w:ind w:left="1540"/>
    </w:pPr>
  </w:style>
  <w:style w:type="paragraph" w:styleId="TOC9">
    <w:name w:val="toc 9"/>
    <w:basedOn w:val="Normal"/>
    <w:next w:val="Normal"/>
    <w:autoRedefine/>
    <w:uiPriority w:val="39"/>
    <w:semiHidden/>
    <w:unhideWhenUsed/>
    <w:rsid w:val="00572222"/>
    <w:pPr>
      <w:spacing w:after="100"/>
      <w:ind w:left="1760"/>
    </w:pPr>
  </w:style>
  <w:style w:type="paragraph" w:styleId="TOCHeading">
    <w:name w:val="TOC Heading"/>
    <w:basedOn w:val="Heading1"/>
    <w:next w:val="Normal"/>
    <w:uiPriority w:val="39"/>
    <w:semiHidden/>
    <w:unhideWhenUsed/>
    <w:qFormat/>
    <w:rsid w:val="00572222"/>
    <w:pPr>
      <w:spacing w:before="240"/>
      <w:outlineLvl w:val="9"/>
    </w:pPr>
    <w:rPr>
      <w:b w:val="0"/>
      <w:bCs w:val="0"/>
      <w:color w:val="381212"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1508945">
      <w:bodyDiv w:val="1"/>
      <w:marLeft w:val="0"/>
      <w:marRight w:val="0"/>
      <w:marTop w:val="0"/>
      <w:marBottom w:val="0"/>
      <w:divBdr>
        <w:top w:val="none" w:sz="0" w:space="0" w:color="auto"/>
        <w:left w:val="none" w:sz="0" w:space="0" w:color="auto"/>
        <w:bottom w:val="none" w:sz="0" w:space="0" w:color="auto"/>
        <w:right w:val="none" w:sz="0" w:space="0" w:color="auto"/>
      </w:divBdr>
    </w:div>
    <w:div w:id="1863275875">
      <w:bodyDiv w:val="1"/>
      <w:marLeft w:val="0"/>
      <w:marRight w:val="0"/>
      <w:marTop w:val="0"/>
      <w:marBottom w:val="0"/>
      <w:divBdr>
        <w:top w:val="none" w:sz="0" w:space="0" w:color="auto"/>
        <w:left w:val="none" w:sz="0" w:space="0" w:color="auto"/>
        <w:bottom w:val="none" w:sz="0" w:space="0" w:color="auto"/>
        <w:right w:val="none" w:sz="0" w:space="0" w:color="auto"/>
      </w:divBdr>
    </w:div>
    <w:div w:id="2025785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Earth%20tones%20letterhead(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2E0B4D090E14197888392929656FFB0"/>
        <w:category>
          <w:name w:val="General"/>
          <w:gallery w:val="placeholder"/>
        </w:category>
        <w:types>
          <w:type w:val="bbPlcHdr"/>
        </w:types>
        <w:behaviors>
          <w:behavior w:val="content"/>
        </w:behaviors>
        <w:guid w:val="{7EE25E3C-2A08-4B99-9A6B-73D5D15B5DF5}"/>
      </w:docPartPr>
      <w:docPartBody>
        <w:p w:rsidR="00C32376" w:rsidRDefault="00A274D5">
          <w:pPr>
            <w:pStyle w:val="32E0B4D090E14197888392929656FFB0"/>
          </w:pPr>
          <w:r w:rsidRPr="00752FC4">
            <w:t>Street Address, City, ST ZIP Code</w:t>
          </w:r>
        </w:p>
      </w:docPartBody>
    </w:docPart>
    <w:docPart>
      <w:docPartPr>
        <w:name w:val="11FCC542F08A4CE5BD2BE81950F3C030"/>
        <w:category>
          <w:name w:val="General"/>
          <w:gallery w:val="placeholder"/>
        </w:category>
        <w:types>
          <w:type w:val="bbPlcHdr"/>
        </w:types>
        <w:behaviors>
          <w:behavior w:val="content"/>
        </w:behaviors>
        <w:guid w:val="{0163E907-9B85-4544-9BB9-FD2049210991}"/>
      </w:docPartPr>
      <w:docPartBody>
        <w:p w:rsidR="00C32376" w:rsidRDefault="00A274D5">
          <w:pPr>
            <w:pStyle w:val="11FCC542F08A4CE5BD2BE81950F3C030"/>
          </w:pPr>
          <w:r w:rsidRPr="00752FC4">
            <w:t>Telephone</w:t>
          </w:r>
        </w:p>
      </w:docPartBody>
    </w:docPart>
    <w:docPart>
      <w:docPartPr>
        <w:name w:val="267DB1F776E340A391425A55FEECFF1B"/>
        <w:category>
          <w:name w:val="General"/>
          <w:gallery w:val="placeholder"/>
        </w:category>
        <w:types>
          <w:type w:val="bbPlcHdr"/>
        </w:types>
        <w:behaviors>
          <w:behavior w:val="content"/>
        </w:behaviors>
        <w:guid w:val="{464B7917-7C6E-41DB-924F-A9A4FE5FCE49}"/>
      </w:docPartPr>
      <w:docPartBody>
        <w:p w:rsidR="00C32376" w:rsidRDefault="00A274D5">
          <w:pPr>
            <w:pStyle w:val="267DB1F776E340A391425A55FEECFF1B"/>
          </w:pPr>
          <w:r w:rsidRPr="00752FC4">
            <w:t>Email</w:t>
          </w:r>
        </w:p>
      </w:docPartBody>
    </w:docPart>
    <w:docPart>
      <w:docPartPr>
        <w:name w:val="744F855D06BC4542B8F7C76044888E41"/>
        <w:category>
          <w:name w:val="General"/>
          <w:gallery w:val="placeholder"/>
        </w:category>
        <w:types>
          <w:type w:val="bbPlcHdr"/>
        </w:types>
        <w:behaviors>
          <w:behavior w:val="content"/>
        </w:behaviors>
        <w:guid w:val="{95DE7CEA-FB59-4C2D-9AF7-60A193B262FE}"/>
      </w:docPartPr>
      <w:docPartBody>
        <w:p w:rsidR="00C32376" w:rsidRDefault="00A274D5">
          <w:pPr>
            <w:pStyle w:val="744F855D06BC4542B8F7C76044888E41"/>
          </w:pPr>
          <w:r w:rsidRPr="005125BB">
            <w:rPr>
              <w:rStyle w:val="PlaceholderText"/>
            </w:rPr>
            <w:t>Date</w:t>
          </w:r>
        </w:p>
      </w:docPartBody>
    </w:docPart>
    <w:docPart>
      <w:docPartPr>
        <w:name w:val="4CBED7A2CAF74C52A1C453925DE8C2C3"/>
        <w:category>
          <w:name w:val="General"/>
          <w:gallery w:val="placeholder"/>
        </w:category>
        <w:types>
          <w:type w:val="bbPlcHdr"/>
        </w:types>
        <w:behaviors>
          <w:behavior w:val="content"/>
        </w:behaviors>
        <w:guid w:val="{A2CF0029-04AB-4091-B64D-964DAEEFF01C}"/>
      </w:docPartPr>
      <w:docPartBody>
        <w:p w:rsidR="00C32376" w:rsidRDefault="00A274D5">
          <w:pPr>
            <w:pStyle w:val="4CBED7A2CAF74C52A1C453925DE8C2C3"/>
          </w:pPr>
          <w:r>
            <w:t>Recipient</w:t>
          </w:r>
        </w:p>
      </w:docPartBody>
    </w:docPart>
    <w:docPart>
      <w:docPartPr>
        <w:name w:val="C6676C645BE94B5480D32728F7421C58"/>
        <w:category>
          <w:name w:val="General"/>
          <w:gallery w:val="placeholder"/>
        </w:category>
        <w:types>
          <w:type w:val="bbPlcHdr"/>
        </w:types>
        <w:behaviors>
          <w:behavior w:val="content"/>
        </w:behaviors>
        <w:guid w:val="{659BCF35-0A09-4B85-8F7E-AAF627A5D314}"/>
      </w:docPartPr>
      <w:docPartBody>
        <w:p w:rsidR="00C32376" w:rsidRDefault="00A274D5">
          <w:pPr>
            <w:pStyle w:val="C6676C645BE94B5480D32728F7421C58"/>
          </w:pPr>
          <w:r>
            <w:t>Your Name</w:t>
          </w:r>
        </w:p>
      </w:docPartBody>
    </w:docPart>
    <w:docPart>
      <w:docPartPr>
        <w:name w:val="78CDAD899F7A43E0AD960045735CF535"/>
        <w:category>
          <w:name w:val="General"/>
          <w:gallery w:val="placeholder"/>
        </w:category>
        <w:types>
          <w:type w:val="bbPlcHdr"/>
        </w:types>
        <w:behaviors>
          <w:behavior w:val="content"/>
        </w:behaviors>
        <w:guid w:val="{08DC3FE5-F397-4DF8-B0B8-AEDBEE9D9C03}"/>
      </w:docPartPr>
      <w:docPartBody>
        <w:p w:rsidR="00C32376" w:rsidRDefault="00A274D5">
          <w:pPr>
            <w:pStyle w:val="78CDAD899F7A43E0AD960045735CF535"/>
          </w:pPr>
          <w:r w:rsidRPr="00254E0D">
            <w:rPr>
              <w:rStyle w:val="PlaceholderText"/>
            </w:rPr>
            <w:t>Title</w:t>
          </w:r>
        </w:p>
      </w:docPartBody>
    </w:docPart>
    <w:docPart>
      <w:docPartPr>
        <w:name w:val="5007BBB85CA44986A6F116153C1AEC7D"/>
        <w:category>
          <w:name w:val="General"/>
          <w:gallery w:val="placeholder"/>
        </w:category>
        <w:types>
          <w:type w:val="bbPlcHdr"/>
        </w:types>
        <w:behaviors>
          <w:behavior w:val="content"/>
        </w:behaviors>
        <w:guid w:val="{E35BB7FF-0359-4387-92A7-CE0700B63263}"/>
      </w:docPartPr>
      <w:docPartBody>
        <w:p w:rsidR="00C32376" w:rsidRDefault="00A274D5">
          <w:pPr>
            <w:pStyle w:val="5007BBB85CA44986A6F116153C1AEC7D"/>
          </w:pPr>
          <w:r w:rsidRPr="00254E0D">
            <w:rPr>
              <w:rStyle w:val="PlaceholderText"/>
            </w:rPr>
            <w:t>Email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45DE"/>
    <w:rsid w:val="003145DE"/>
    <w:rsid w:val="00851B71"/>
    <w:rsid w:val="00A274D5"/>
    <w:rsid w:val="00C32376"/>
    <w:rsid w:val="00DF6F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2E0B4D090E14197888392929656FFB0">
    <w:name w:val="32E0B4D090E14197888392929656FFB0"/>
  </w:style>
  <w:style w:type="paragraph" w:customStyle="1" w:styleId="11FCC542F08A4CE5BD2BE81950F3C030">
    <w:name w:val="11FCC542F08A4CE5BD2BE81950F3C030"/>
  </w:style>
  <w:style w:type="paragraph" w:customStyle="1" w:styleId="267DB1F776E340A391425A55FEECFF1B">
    <w:name w:val="267DB1F776E340A391425A55FEECFF1B"/>
  </w:style>
  <w:style w:type="character" w:styleId="PlaceholderText">
    <w:name w:val="Placeholder Text"/>
    <w:basedOn w:val="DefaultParagraphFont"/>
    <w:uiPriority w:val="99"/>
    <w:semiHidden/>
    <w:rPr>
      <w:color w:val="2E74B5" w:themeColor="accent5" w:themeShade="BF"/>
      <w:sz w:val="22"/>
    </w:rPr>
  </w:style>
  <w:style w:type="paragraph" w:customStyle="1" w:styleId="744F855D06BC4542B8F7C76044888E41">
    <w:name w:val="744F855D06BC4542B8F7C76044888E41"/>
  </w:style>
  <w:style w:type="paragraph" w:customStyle="1" w:styleId="4CBED7A2CAF74C52A1C453925DE8C2C3">
    <w:name w:val="4CBED7A2CAF74C52A1C453925DE8C2C3"/>
  </w:style>
  <w:style w:type="paragraph" w:customStyle="1" w:styleId="867488C4AD924CAAAB47C19BC20ED91E">
    <w:name w:val="867488C4AD924CAAAB47C19BC20ED91E"/>
  </w:style>
  <w:style w:type="paragraph" w:customStyle="1" w:styleId="8FE1D3FAF3F84652B140AA55F172CF2B">
    <w:name w:val="8FE1D3FAF3F84652B140AA55F172CF2B"/>
  </w:style>
  <w:style w:type="paragraph" w:customStyle="1" w:styleId="C6676C645BE94B5480D32728F7421C58">
    <w:name w:val="C6676C645BE94B5480D32728F7421C58"/>
  </w:style>
  <w:style w:type="paragraph" w:customStyle="1" w:styleId="78CDAD899F7A43E0AD960045735CF535">
    <w:name w:val="78CDAD899F7A43E0AD960045735CF535"/>
  </w:style>
  <w:style w:type="paragraph" w:customStyle="1" w:styleId="5007BBB85CA44986A6F116153C1AEC7D">
    <w:name w:val="5007BBB85CA44986A6F116153C1AEC7D"/>
  </w:style>
  <w:style w:type="paragraph" w:customStyle="1" w:styleId="4DDC68FE7FB64DF6BA849FC60BFBCE5C">
    <w:name w:val="4DDC68FE7FB64DF6BA849FC60BFBCE5C"/>
    <w:rsid w:val="003145D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Personal Letterhead">
  <a:themeElements>
    <a:clrScheme name="Letterhead LH05">
      <a:dk1>
        <a:srgbClr val="000000"/>
      </a:dk1>
      <a:lt1>
        <a:sysClr val="window" lastClr="FFFFFF"/>
      </a:lt1>
      <a:dk2>
        <a:srgbClr val="000000"/>
      </a:dk2>
      <a:lt2>
        <a:srgbClr val="FFFFFF"/>
      </a:lt2>
      <a:accent1>
        <a:srgbClr val="4B1919"/>
      </a:accent1>
      <a:accent2>
        <a:srgbClr val="FFD966"/>
      </a:accent2>
      <a:accent3>
        <a:srgbClr val="85CDC1"/>
      </a:accent3>
      <a:accent4>
        <a:srgbClr val="3B3838"/>
      </a:accent4>
      <a:accent5>
        <a:srgbClr val="FFFFFF"/>
      </a:accent5>
      <a:accent6>
        <a:srgbClr val="FFFFFF"/>
      </a:accent6>
      <a:hlink>
        <a:srgbClr val="85CDC1"/>
      </a:hlink>
      <a:folHlink>
        <a:srgbClr val="FF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1c2eb7a32e66fb6e4260f3771546a5e2">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04e1f6479c48b08974ba73b5ca973489"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F67B6E-C1E6-43AE-8F0E-1BFA4278F237}">
  <ds:schemaRefs>
    <ds:schemaRef ds:uri="http://schemas.microsoft.com/office/2006/metadata/properties"/>
    <ds:schemaRef ds:uri="http://schemas.microsoft.com/office/infopath/2007/PartnerControls"/>
    <ds:schemaRef ds:uri="71af3243-3dd4-4a8d-8c0d-dd76da1f02a5"/>
  </ds:schemaRefs>
</ds:datastoreItem>
</file>

<file path=customXml/itemProps2.xml><?xml version="1.0" encoding="utf-8"?>
<ds:datastoreItem xmlns:ds="http://schemas.openxmlformats.org/officeDocument/2006/customXml" ds:itemID="{505D1EF1-8098-4F94-84E4-9E6AE0AB3CC3}">
  <ds:schemaRefs>
    <ds:schemaRef ds:uri="http://schemas.microsoft.com/sharepoint/v3/contenttype/forms"/>
  </ds:schemaRefs>
</ds:datastoreItem>
</file>

<file path=customXml/itemProps3.xml><?xml version="1.0" encoding="utf-8"?>
<ds:datastoreItem xmlns:ds="http://schemas.openxmlformats.org/officeDocument/2006/customXml" ds:itemID="{7BBA7216-FBEF-4A6F-8E38-8B38144408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6E57DF8-AED5-4167-8BD5-D2DD79BDC6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Earth tones letterhead(2).dotx</Template>
  <TotalTime>0</TotalTime>
  <Pages>1</Pages>
  <Words>151</Words>
  <Characters>866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2019-02-04T12:13:00Z</dcterms:created>
  <dcterms:modified xsi:type="dcterms:W3CDTF">2019-02-04T12:13:00Z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